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20266" w14:textId="77777777" w:rsidR="00C34227" w:rsidRPr="00B31A2D" w:rsidRDefault="00C34227" w:rsidP="00C34227">
      <w:pPr>
        <w:rPr>
          <w:rFonts w:asciiTheme="minorHAnsi" w:hAnsiTheme="minorHAnsi"/>
        </w:rPr>
      </w:pPr>
    </w:p>
    <w:p w14:paraId="66D2E1E9" w14:textId="77777777" w:rsidR="00C34227" w:rsidRPr="00B31A2D" w:rsidRDefault="00C34227" w:rsidP="00C34227">
      <w:pPr>
        <w:pStyle w:val="Heading1"/>
        <w:rPr>
          <w:rFonts w:asciiTheme="minorHAnsi" w:hAnsiTheme="minorHAnsi"/>
        </w:rPr>
      </w:pPr>
      <w:r w:rsidRPr="00B31A2D">
        <w:rPr>
          <w:rFonts w:asciiTheme="minorHAnsi" w:hAnsiTheme="minorHAnsi"/>
        </w:rPr>
        <w:t>Starter Pack – Aff 1.0 – HSS 2016</w:t>
      </w:r>
    </w:p>
    <w:p w14:paraId="4331A633" w14:textId="77777777" w:rsidR="00E60CE9" w:rsidRPr="00B31A2D" w:rsidRDefault="00E60CE9" w:rsidP="00A8560F">
      <w:pPr>
        <w:rPr>
          <w:rFonts w:asciiTheme="minorHAnsi" w:hAnsiTheme="minorHAnsi"/>
        </w:rPr>
      </w:pPr>
    </w:p>
    <w:p w14:paraId="62C1C459" w14:textId="77777777" w:rsidR="00E60CE9" w:rsidRPr="00B31A2D" w:rsidRDefault="00E60CE9" w:rsidP="00E60CE9">
      <w:pPr>
        <w:rPr>
          <w:rFonts w:asciiTheme="minorHAnsi" w:hAnsiTheme="minorHAnsi"/>
        </w:rPr>
      </w:pPr>
    </w:p>
    <w:p w14:paraId="3E9671A9" w14:textId="77777777" w:rsidR="00E60CE9" w:rsidRPr="00B31A2D" w:rsidRDefault="00E60CE9" w:rsidP="00E60CE9">
      <w:pPr>
        <w:rPr>
          <w:rFonts w:asciiTheme="minorHAnsi" w:hAnsiTheme="minorHAnsi"/>
        </w:rPr>
      </w:pPr>
    </w:p>
    <w:p w14:paraId="2C932661" w14:textId="77777777" w:rsidR="00C34227" w:rsidRPr="00B31A2D" w:rsidRDefault="00C34227" w:rsidP="00C34227">
      <w:pPr>
        <w:pStyle w:val="Heading1"/>
        <w:rPr>
          <w:rFonts w:asciiTheme="minorHAnsi" w:hAnsiTheme="minorHAnsi"/>
        </w:rPr>
      </w:pPr>
      <w:r w:rsidRPr="00B31A2D">
        <w:rPr>
          <w:rFonts w:asciiTheme="minorHAnsi" w:hAnsiTheme="minorHAnsi"/>
        </w:rPr>
        <w:t>**</w:t>
      </w:r>
      <w:r w:rsidR="0042479E" w:rsidRPr="00B31A2D">
        <w:rPr>
          <w:rFonts w:asciiTheme="minorHAnsi" w:hAnsiTheme="minorHAnsi"/>
        </w:rPr>
        <w:t xml:space="preserve"> GLOSSARY</w:t>
      </w:r>
      <w:r w:rsidR="00166917" w:rsidRPr="00B31A2D">
        <w:rPr>
          <w:rFonts w:asciiTheme="minorHAnsi" w:hAnsiTheme="minorHAnsi"/>
        </w:rPr>
        <w:t xml:space="preserve"> – READ ME</w:t>
      </w:r>
    </w:p>
    <w:p w14:paraId="243423BE" w14:textId="77777777" w:rsidR="00C34227" w:rsidRPr="00B31A2D" w:rsidRDefault="00C34227" w:rsidP="00C34227">
      <w:pPr>
        <w:rPr>
          <w:rFonts w:asciiTheme="minorHAnsi" w:hAnsiTheme="minorHAnsi"/>
        </w:rPr>
      </w:pPr>
    </w:p>
    <w:p w14:paraId="7F4BF4F4" w14:textId="77777777" w:rsidR="00C34227" w:rsidRPr="00B31A2D" w:rsidRDefault="00C34227" w:rsidP="00C34227">
      <w:pPr>
        <w:pStyle w:val="Heading2"/>
        <w:rPr>
          <w:rFonts w:asciiTheme="minorHAnsi" w:hAnsiTheme="minorHAnsi"/>
        </w:rPr>
      </w:pPr>
      <w:r w:rsidRPr="00B31A2D">
        <w:rPr>
          <w:rFonts w:asciiTheme="minorHAnsi" w:hAnsiTheme="minorHAnsi"/>
        </w:rPr>
        <w:t>Glossary</w:t>
      </w:r>
    </w:p>
    <w:p w14:paraId="2001390B" w14:textId="77777777" w:rsidR="00C34227" w:rsidRPr="00B31A2D" w:rsidRDefault="00C34227" w:rsidP="00C34227">
      <w:pPr>
        <w:rPr>
          <w:rFonts w:asciiTheme="minorHAnsi" w:hAnsiTheme="minorHAnsi"/>
        </w:rPr>
      </w:pPr>
    </w:p>
    <w:p w14:paraId="69F60CF9" w14:textId="77777777" w:rsidR="00C34227" w:rsidRPr="00B31A2D" w:rsidRDefault="00166917" w:rsidP="00C34227">
      <w:pPr>
        <w:pStyle w:val="Heading3"/>
        <w:rPr>
          <w:rFonts w:asciiTheme="minorHAnsi" w:hAnsiTheme="minorHAnsi"/>
        </w:rPr>
      </w:pPr>
      <w:r w:rsidRPr="00B31A2D">
        <w:rPr>
          <w:rFonts w:asciiTheme="minorHAnsi" w:hAnsiTheme="minorHAnsi"/>
        </w:rPr>
        <w:t>Four C</w:t>
      </w:r>
      <w:r w:rsidR="00C34227" w:rsidRPr="00B31A2D">
        <w:rPr>
          <w:rFonts w:asciiTheme="minorHAnsi" w:hAnsiTheme="minorHAnsi"/>
        </w:rPr>
        <w:t>ore concepts for the starter packet Aff</w:t>
      </w:r>
    </w:p>
    <w:p w14:paraId="1F5C8C38" w14:textId="77777777" w:rsidR="00C34227" w:rsidRPr="00B31A2D" w:rsidRDefault="00C34227" w:rsidP="00C34227">
      <w:pPr>
        <w:rPr>
          <w:rFonts w:asciiTheme="minorHAnsi" w:hAnsiTheme="minorHAnsi"/>
        </w:rPr>
      </w:pPr>
    </w:p>
    <w:p w14:paraId="3C7BF911" w14:textId="77777777" w:rsidR="00C34227" w:rsidRPr="00B31A2D" w:rsidRDefault="00C34227" w:rsidP="00C34227">
      <w:pPr>
        <w:pStyle w:val="Heading4"/>
        <w:rPr>
          <w:rFonts w:asciiTheme="minorHAnsi" w:hAnsiTheme="minorHAnsi"/>
        </w:rPr>
      </w:pPr>
      <w:r w:rsidRPr="00B31A2D">
        <w:rPr>
          <w:rFonts w:asciiTheme="minorHAnsi" w:hAnsiTheme="minorHAnsi"/>
        </w:rPr>
        <w:t>Bilateral Investment Treaty or “B.I.T.”</w:t>
      </w:r>
    </w:p>
    <w:p w14:paraId="7B0EC7E8" w14:textId="77777777" w:rsidR="00C34227" w:rsidRPr="00B31A2D" w:rsidRDefault="00C34227" w:rsidP="00C34227">
      <w:pPr>
        <w:rPr>
          <w:rFonts w:asciiTheme="minorHAnsi" w:hAnsiTheme="minorHAnsi"/>
        </w:rPr>
      </w:pPr>
      <w:r w:rsidRPr="00B31A2D">
        <w:rPr>
          <w:rFonts w:asciiTheme="minorHAnsi" w:hAnsiTheme="minorHAnsi"/>
        </w:rPr>
        <w:t xml:space="preserve">A </w:t>
      </w:r>
      <w:r w:rsidRPr="00B31A2D">
        <w:rPr>
          <w:rStyle w:val="Emphasis"/>
          <w:rFonts w:asciiTheme="minorHAnsi" w:hAnsiTheme="minorHAnsi"/>
        </w:rPr>
        <w:t>B</w:t>
      </w:r>
      <w:r w:rsidRPr="00B31A2D">
        <w:rPr>
          <w:rFonts w:asciiTheme="minorHAnsi" w:hAnsiTheme="minorHAnsi"/>
        </w:rPr>
        <w:t xml:space="preserve">ilateral </w:t>
      </w:r>
      <w:r w:rsidRPr="00B31A2D">
        <w:rPr>
          <w:rStyle w:val="Emphasis"/>
          <w:rFonts w:asciiTheme="minorHAnsi" w:hAnsiTheme="minorHAnsi"/>
        </w:rPr>
        <w:t>I</w:t>
      </w:r>
      <w:r w:rsidRPr="00B31A2D">
        <w:rPr>
          <w:rFonts w:asciiTheme="minorHAnsi" w:hAnsiTheme="minorHAnsi"/>
        </w:rPr>
        <w:t xml:space="preserve">nvestment </w:t>
      </w:r>
      <w:r w:rsidRPr="00B31A2D">
        <w:rPr>
          <w:rStyle w:val="Emphasis"/>
          <w:rFonts w:asciiTheme="minorHAnsi" w:hAnsiTheme="minorHAnsi"/>
        </w:rPr>
        <w:t>T</w:t>
      </w:r>
      <w:r w:rsidRPr="00B31A2D">
        <w:rPr>
          <w:rFonts w:asciiTheme="minorHAnsi" w:hAnsiTheme="minorHAnsi"/>
        </w:rPr>
        <w:t>reaty (commonly referenced by its acronym “BIT”) is an agreement establishing the terms and conditions for private investment between two countries. The starter pack is about a “BIT” between the US and China. But, Bilateral Investment Treaties can exist between any two nations. In fact, the US has Bilateral Investment Treaties with over 40 countries – a list can be found here:</w:t>
      </w:r>
    </w:p>
    <w:p w14:paraId="0117FB1B" w14:textId="77777777" w:rsidR="00C34227" w:rsidRPr="00B31A2D" w:rsidRDefault="00C34227" w:rsidP="00C34227">
      <w:pPr>
        <w:rPr>
          <w:rFonts w:asciiTheme="minorHAnsi" w:hAnsiTheme="minorHAnsi"/>
        </w:rPr>
      </w:pPr>
      <w:r w:rsidRPr="00B31A2D">
        <w:rPr>
          <w:rFonts w:asciiTheme="minorHAnsi" w:hAnsiTheme="minorHAnsi"/>
        </w:rPr>
        <w:tab/>
      </w:r>
      <w:hyperlink r:id="rId7" w:history="1">
        <w:r w:rsidRPr="00B31A2D">
          <w:rPr>
            <w:rStyle w:val="Hyperlink"/>
            <w:rFonts w:asciiTheme="minorHAnsi" w:hAnsiTheme="minorHAnsi"/>
          </w:rPr>
          <w:t>http://www.state.gov/e/eb/ifd/bit/117402.htm</w:t>
        </w:r>
      </w:hyperlink>
    </w:p>
    <w:p w14:paraId="1008FCF9" w14:textId="77777777" w:rsidR="00C34227" w:rsidRPr="00B31A2D" w:rsidRDefault="00C34227" w:rsidP="00C34227">
      <w:pPr>
        <w:rPr>
          <w:rFonts w:asciiTheme="minorHAnsi" w:hAnsiTheme="minorHAnsi"/>
          <w:sz w:val="18"/>
          <w:szCs w:val="18"/>
        </w:rPr>
      </w:pPr>
      <w:r w:rsidRPr="00B31A2D">
        <w:rPr>
          <w:rFonts w:asciiTheme="minorHAnsi" w:hAnsiTheme="minorHAnsi"/>
        </w:rPr>
        <w:tab/>
      </w:r>
      <w:r w:rsidRPr="00B31A2D">
        <w:rPr>
          <w:rFonts w:asciiTheme="minorHAnsi" w:hAnsiTheme="minorHAnsi"/>
          <w:sz w:val="18"/>
          <w:szCs w:val="18"/>
        </w:rPr>
        <w:t xml:space="preserve">(Note: Countries not </w:t>
      </w:r>
      <w:r w:rsidRPr="00B31A2D">
        <w:rPr>
          <w:rFonts w:asciiTheme="minorHAnsi" w:hAnsiTheme="minorHAnsi"/>
          <w:b/>
          <w:sz w:val="18"/>
          <w:szCs w:val="18"/>
        </w:rPr>
        <w:t xml:space="preserve">bolded </w:t>
      </w:r>
      <w:r w:rsidRPr="00B31A2D">
        <w:rPr>
          <w:rFonts w:asciiTheme="minorHAnsi" w:hAnsiTheme="minorHAnsi"/>
          <w:sz w:val="18"/>
          <w:szCs w:val="18"/>
        </w:rPr>
        <w:t>on that list are nations where the US has signed the BIT, but the US Senate has not yet ratified the BIT)</w:t>
      </w:r>
    </w:p>
    <w:p w14:paraId="43DD9ED8" w14:textId="77777777" w:rsidR="00C34227" w:rsidRPr="00B31A2D" w:rsidRDefault="00C34227" w:rsidP="00C34227">
      <w:pPr>
        <w:rPr>
          <w:rFonts w:asciiTheme="minorHAnsi" w:hAnsiTheme="minorHAnsi"/>
        </w:rPr>
      </w:pPr>
      <w:r w:rsidRPr="00B31A2D">
        <w:rPr>
          <w:rFonts w:asciiTheme="minorHAnsi" w:hAnsiTheme="minorHAnsi"/>
        </w:rPr>
        <w:t>China has Bilateral Investment Treaties with over 100 nations – a list can be found here:</w:t>
      </w:r>
    </w:p>
    <w:p w14:paraId="2823A743" w14:textId="77777777" w:rsidR="00C34227" w:rsidRPr="00B31A2D" w:rsidRDefault="00C34227" w:rsidP="00C34227">
      <w:pPr>
        <w:rPr>
          <w:rFonts w:asciiTheme="minorHAnsi" w:hAnsiTheme="minorHAnsi"/>
        </w:rPr>
      </w:pPr>
      <w:r w:rsidRPr="00B31A2D">
        <w:rPr>
          <w:rFonts w:asciiTheme="minorHAnsi" w:hAnsiTheme="minorHAnsi"/>
        </w:rPr>
        <w:tab/>
      </w:r>
      <w:hyperlink r:id="rId8" w:history="1">
        <w:r w:rsidRPr="00B31A2D">
          <w:rPr>
            <w:rStyle w:val="Hyperlink"/>
            <w:rFonts w:asciiTheme="minorHAnsi" w:hAnsiTheme="minorHAnsi"/>
          </w:rPr>
          <w:t>http://investmentpolicyhub.unctad.org/IIA/CountryBits/42</w:t>
        </w:r>
      </w:hyperlink>
    </w:p>
    <w:p w14:paraId="7AD48EF3" w14:textId="77777777" w:rsidR="00C34227" w:rsidRPr="00B31A2D" w:rsidRDefault="00C34227" w:rsidP="00C34227">
      <w:pPr>
        <w:rPr>
          <w:rFonts w:asciiTheme="minorHAnsi" w:hAnsiTheme="minorHAnsi"/>
        </w:rPr>
      </w:pPr>
      <w:r w:rsidRPr="00B31A2D">
        <w:rPr>
          <w:rFonts w:asciiTheme="minorHAnsi" w:hAnsiTheme="minorHAnsi"/>
        </w:rPr>
        <w:t xml:space="preserve">Globally - BIT’s are very popular. This makes sense – an investment agreement is generally regarded as good for investment. If you owned a company in China or the US, you would want to know the “rules of the road” before you made a large investment in another nation. You would also want to know that the rules were not subject to constant change. All of </w:t>
      </w:r>
      <w:proofErr w:type="gramStart"/>
      <w:r w:rsidRPr="00B31A2D">
        <w:rPr>
          <w:rFonts w:asciiTheme="minorHAnsi" w:hAnsiTheme="minorHAnsi"/>
        </w:rPr>
        <w:t>this</w:t>
      </w:r>
      <w:proofErr w:type="gramEnd"/>
      <w:r w:rsidRPr="00B31A2D">
        <w:rPr>
          <w:rFonts w:asciiTheme="minorHAnsi" w:hAnsiTheme="minorHAnsi"/>
        </w:rPr>
        <w:t xml:space="preserve"> creates a more secure investment environment.    </w:t>
      </w:r>
    </w:p>
    <w:p w14:paraId="477D09C5" w14:textId="77777777" w:rsidR="00C34227" w:rsidRPr="00B31A2D" w:rsidRDefault="00C34227" w:rsidP="00C34227">
      <w:pPr>
        <w:rPr>
          <w:rFonts w:asciiTheme="minorHAnsi" w:hAnsiTheme="minorHAnsi"/>
        </w:rPr>
      </w:pPr>
      <w:r w:rsidRPr="00B31A2D">
        <w:rPr>
          <w:rFonts w:asciiTheme="minorHAnsi" w:hAnsiTheme="minorHAnsi"/>
        </w:rPr>
        <w:t xml:space="preserve">Thus, it is somewhat noticeable that the US and China </w:t>
      </w:r>
      <w:r w:rsidRPr="00B31A2D">
        <w:rPr>
          <w:rFonts w:asciiTheme="minorHAnsi" w:hAnsiTheme="minorHAnsi"/>
          <w:sz w:val="18"/>
          <w:szCs w:val="18"/>
        </w:rPr>
        <w:t>(the two largest economies in the world by most measures)</w:t>
      </w:r>
      <w:r w:rsidRPr="00B31A2D">
        <w:rPr>
          <w:rFonts w:asciiTheme="minorHAnsi" w:hAnsiTheme="minorHAnsi"/>
        </w:rPr>
        <w:t xml:space="preserve"> have not yet ironed out a BIT with one another. The absence of a BIT between the US and China is one of the most central issues </w:t>
      </w:r>
      <w:r w:rsidR="003336AA" w:rsidRPr="00B31A2D">
        <w:rPr>
          <w:rFonts w:asciiTheme="minorHAnsi" w:hAnsiTheme="minorHAnsi"/>
        </w:rPr>
        <w:t xml:space="preserve">in </w:t>
      </w:r>
      <w:r w:rsidRPr="00B31A2D">
        <w:rPr>
          <w:rFonts w:asciiTheme="minorHAnsi" w:hAnsiTheme="minorHAnsi"/>
        </w:rPr>
        <w:t xml:space="preserve">US-China economic affairs. It is written about nearly every day. And, important negotiations about the US-China BIT will unfold while we are at camp. </w:t>
      </w:r>
    </w:p>
    <w:p w14:paraId="22ECB065" w14:textId="77777777" w:rsidR="00C34227" w:rsidRPr="00B31A2D" w:rsidRDefault="00C34227" w:rsidP="00C34227">
      <w:pPr>
        <w:rPr>
          <w:rFonts w:asciiTheme="minorHAnsi" w:hAnsiTheme="minorHAnsi"/>
        </w:rPr>
      </w:pPr>
      <w:r w:rsidRPr="00B31A2D">
        <w:rPr>
          <w:rFonts w:asciiTheme="minorHAnsi" w:hAnsiTheme="minorHAnsi"/>
        </w:rPr>
        <w:t>The starter pack Aff tries to finalize a Bilateral Investment Treaty between the US and China. Finalizing a BIT is tricky for two reasons:</w:t>
      </w:r>
    </w:p>
    <w:p w14:paraId="6D37E6C2" w14:textId="77777777" w:rsidR="00C34227" w:rsidRPr="00B31A2D" w:rsidRDefault="00C34227" w:rsidP="00C34227">
      <w:pPr>
        <w:rPr>
          <w:rFonts w:asciiTheme="minorHAnsi" w:hAnsiTheme="minorHAnsi"/>
        </w:rPr>
      </w:pPr>
      <w:r w:rsidRPr="00B31A2D">
        <w:rPr>
          <w:rFonts w:asciiTheme="minorHAnsi" w:hAnsiTheme="minorHAnsi"/>
        </w:rPr>
        <w:t xml:space="preserve">First – </w:t>
      </w:r>
      <w:r w:rsidRPr="00B31A2D">
        <w:rPr>
          <w:rFonts w:asciiTheme="minorHAnsi" w:hAnsiTheme="minorHAnsi"/>
          <w:u w:val="single"/>
        </w:rPr>
        <w:t>BIT’s are a two-way negotiation.</w:t>
      </w:r>
    </w:p>
    <w:p w14:paraId="149C990A" w14:textId="77777777" w:rsidR="00C34227" w:rsidRPr="00B31A2D" w:rsidRDefault="00C34227" w:rsidP="00C34227">
      <w:pPr>
        <w:rPr>
          <w:rFonts w:asciiTheme="minorHAnsi" w:hAnsiTheme="minorHAnsi"/>
        </w:rPr>
      </w:pPr>
      <w:r w:rsidRPr="00B31A2D">
        <w:rPr>
          <w:rFonts w:asciiTheme="minorHAnsi" w:hAnsiTheme="minorHAnsi"/>
        </w:rPr>
        <w:t xml:space="preserve">But, a topical Affirmative can only change US policy. This raises a central Negative solvency argument for both the starter pack Affirmative and for many other Affirmatives on the topic – can the Affirmative effectively change China’s </w:t>
      </w:r>
      <w:proofErr w:type="gramStart"/>
      <w:r w:rsidRPr="00B31A2D">
        <w:rPr>
          <w:rFonts w:asciiTheme="minorHAnsi" w:hAnsiTheme="minorHAnsi"/>
        </w:rPr>
        <w:t>policy ?...</w:t>
      </w:r>
      <w:proofErr w:type="gramEnd"/>
      <w:r w:rsidRPr="00B31A2D">
        <w:rPr>
          <w:rFonts w:asciiTheme="minorHAnsi" w:hAnsiTheme="minorHAnsi"/>
        </w:rPr>
        <w:t xml:space="preserve"> </w:t>
      </w:r>
    </w:p>
    <w:p w14:paraId="56A7D226" w14:textId="77777777" w:rsidR="00C34227" w:rsidRPr="00B31A2D" w:rsidRDefault="00C34227" w:rsidP="00C34227">
      <w:pPr>
        <w:rPr>
          <w:rFonts w:asciiTheme="minorHAnsi" w:hAnsiTheme="minorHAnsi"/>
        </w:rPr>
      </w:pPr>
      <w:r w:rsidRPr="00B31A2D">
        <w:rPr>
          <w:rFonts w:asciiTheme="minorHAnsi" w:hAnsiTheme="minorHAnsi"/>
        </w:rPr>
        <w:t xml:space="preserve">Second – </w:t>
      </w:r>
      <w:r w:rsidRPr="00B31A2D">
        <w:rPr>
          <w:rFonts w:asciiTheme="minorHAnsi" w:hAnsiTheme="minorHAnsi"/>
          <w:u w:val="single"/>
        </w:rPr>
        <w:t>There have been many efforts to negotiate a BIT and so far none have worked.</w:t>
      </w:r>
      <w:r w:rsidRPr="00B31A2D">
        <w:rPr>
          <w:rFonts w:asciiTheme="minorHAnsi" w:hAnsiTheme="minorHAnsi"/>
        </w:rPr>
        <w:t xml:space="preserve"> </w:t>
      </w:r>
    </w:p>
    <w:p w14:paraId="7F35DA83" w14:textId="77777777" w:rsidR="00C34227" w:rsidRPr="00B31A2D" w:rsidRDefault="00C34227" w:rsidP="00C34227">
      <w:pPr>
        <w:rPr>
          <w:rFonts w:asciiTheme="minorHAnsi" w:hAnsiTheme="minorHAnsi"/>
        </w:rPr>
      </w:pPr>
      <w:r w:rsidRPr="00B31A2D">
        <w:rPr>
          <w:rFonts w:asciiTheme="minorHAnsi" w:hAnsiTheme="minorHAnsi"/>
        </w:rPr>
        <w:t>As of June 2016, there have been 24 “rounds” of negotiation between the US and China over the prospect of a Bilateral Investment Treaty. The Negative will say:</w:t>
      </w:r>
    </w:p>
    <w:p w14:paraId="500CC435" w14:textId="77777777" w:rsidR="00C34227" w:rsidRPr="00B31A2D" w:rsidRDefault="00C34227" w:rsidP="00C34227">
      <w:pPr>
        <w:ind w:firstLine="720"/>
        <w:rPr>
          <w:rFonts w:asciiTheme="minorHAnsi" w:hAnsiTheme="minorHAnsi"/>
        </w:rPr>
      </w:pPr>
      <w:r w:rsidRPr="00B31A2D">
        <w:rPr>
          <w:rFonts w:asciiTheme="minorHAnsi" w:hAnsiTheme="minorHAnsi"/>
        </w:rPr>
        <w:t xml:space="preserve"> “</w:t>
      </w:r>
      <w:proofErr w:type="gramStart"/>
      <w:r w:rsidRPr="00B31A2D">
        <w:rPr>
          <w:rFonts w:asciiTheme="minorHAnsi" w:hAnsiTheme="minorHAnsi"/>
        </w:rPr>
        <w:t>your</w:t>
      </w:r>
      <w:proofErr w:type="gramEnd"/>
      <w:r w:rsidRPr="00B31A2D">
        <w:rPr>
          <w:rFonts w:asciiTheme="minorHAnsi" w:hAnsiTheme="minorHAnsi"/>
        </w:rPr>
        <w:t xml:space="preserve"> Aff has been tried 24 times and it has failed each time – what will make effort #25 succeed ?...”</w:t>
      </w:r>
    </w:p>
    <w:p w14:paraId="14CFFF65" w14:textId="77777777" w:rsidR="00C34227" w:rsidRPr="00B31A2D" w:rsidRDefault="00C34227" w:rsidP="00C34227">
      <w:pPr>
        <w:rPr>
          <w:rFonts w:asciiTheme="minorHAnsi" w:hAnsiTheme="minorHAnsi"/>
        </w:rPr>
      </w:pPr>
      <w:r w:rsidRPr="00B31A2D">
        <w:rPr>
          <w:rFonts w:asciiTheme="minorHAnsi" w:hAnsiTheme="minorHAnsi"/>
        </w:rPr>
        <w:t xml:space="preserve">The Affirmative should not feel so gloomy – a lot of progress has been made over those 24 rounds of talks. Most experts believe that a US-China BIT is much closer to being finalized than if those 24 rounds had not taken place </w:t>
      </w:r>
      <w:r w:rsidRPr="00B31A2D">
        <w:rPr>
          <w:rFonts w:asciiTheme="minorHAnsi" w:hAnsiTheme="minorHAnsi"/>
          <w:sz w:val="18"/>
          <w:szCs w:val="18"/>
        </w:rPr>
        <w:t>(see the glossary on the next page – under ‘negative lists”)</w:t>
      </w:r>
      <w:r w:rsidRPr="00B31A2D">
        <w:rPr>
          <w:rFonts w:asciiTheme="minorHAnsi" w:hAnsiTheme="minorHAnsi"/>
        </w:rPr>
        <w:t xml:space="preserve">. The Affirmative should argue that a breakthrough in negotiations is possible – but only if the US changes in negotiating stance. </w:t>
      </w:r>
    </w:p>
    <w:p w14:paraId="0A858CE0" w14:textId="77777777" w:rsidR="00C34227" w:rsidRPr="00B31A2D" w:rsidRDefault="00C34227" w:rsidP="00C34227">
      <w:pPr>
        <w:rPr>
          <w:rFonts w:asciiTheme="minorHAnsi" w:hAnsiTheme="minorHAnsi"/>
        </w:rPr>
      </w:pPr>
      <w:r w:rsidRPr="00B31A2D">
        <w:rPr>
          <w:rFonts w:asciiTheme="minorHAnsi" w:hAnsiTheme="minorHAnsi"/>
        </w:rPr>
        <w:t xml:space="preserve">The starter pack Aff will argue that if the US were to change its negotiating stance by reforming a US program called “CFIUS”, it would result in a breakthrough and help finalize a US-China Bilateral Investment Treaty. </w:t>
      </w:r>
    </w:p>
    <w:p w14:paraId="407A3648" w14:textId="77777777" w:rsidR="00C34227" w:rsidRPr="00B31A2D" w:rsidRDefault="00C34227" w:rsidP="00C34227">
      <w:pPr>
        <w:rPr>
          <w:rFonts w:asciiTheme="minorHAnsi" w:hAnsiTheme="minorHAnsi"/>
        </w:rPr>
      </w:pPr>
      <w:r w:rsidRPr="00B31A2D">
        <w:rPr>
          <w:rFonts w:asciiTheme="minorHAnsi" w:hAnsiTheme="minorHAnsi"/>
        </w:rPr>
        <w:t xml:space="preserve">In order to understand what is meant by “CFIUS”, please read the next entry. </w:t>
      </w:r>
    </w:p>
    <w:p w14:paraId="2B8137E2" w14:textId="77777777" w:rsidR="00C34227" w:rsidRPr="00B31A2D" w:rsidRDefault="00C34227" w:rsidP="00C34227">
      <w:pPr>
        <w:rPr>
          <w:rFonts w:asciiTheme="minorHAnsi" w:hAnsiTheme="minorHAnsi"/>
        </w:rPr>
      </w:pPr>
    </w:p>
    <w:p w14:paraId="174996C5" w14:textId="77777777" w:rsidR="00C34227" w:rsidRPr="00B31A2D" w:rsidRDefault="00C34227" w:rsidP="00C34227">
      <w:pPr>
        <w:pStyle w:val="Heading4"/>
        <w:rPr>
          <w:rFonts w:asciiTheme="minorHAnsi" w:hAnsiTheme="minorHAnsi"/>
        </w:rPr>
      </w:pPr>
      <w:r w:rsidRPr="00B31A2D">
        <w:rPr>
          <w:rFonts w:asciiTheme="minorHAnsi" w:hAnsiTheme="minorHAnsi"/>
        </w:rPr>
        <w:t>CFIUS</w:t>
      </w:r>
    </w:p>
    <w:p w14:paraId="7D29C9D9" w14:textId="77777777" w:rsidR="00C34227" w:rsidRPr="00B31A2D" w:rsidRDefault="00C34227" w:rsidP="00C34227">
      <w:pPr>
        <w:rPr>
          <w:rFonts w:asciiTheme="minorHAnsi" w:hAnsiTheme="minorHAnsi"/>
        </w:rPr>
      </w:pPr>
      <w:r w:rsidRPr="00B31A2D">
        <w:rPr>
          <w:rFonts w:asciiTheme="minorHAnsi" w:hAnsiTheme="minorHAnsi"/>
        </w:rPr>
        <w:t xml:space="preserve">The </w:t>
      </w:r>
      <w:r w:rsidRPr="00B31A2D">
        <w:rPr>
          <w:rStyle w:val="Emphasis"/>
          <w:rFonts w:asciiTheme="minorHAnsi" w:hAnsiTheme="minorHAnsi"/>
        </w:rPr>
        <w:t>C</w:t>
      </w:r>
      <w:r w:rsidRPr="00B31A2D">
        <w:rPr>
          <w:rFonts w:asciiTheme="minorHAnsi" w:hAnsiTheme="minorHAnsi"/>
        </w:rPr>
        <w:t xml:space="preserve">ommittee on </w:t>
      </w:r>
      <w:r w:rsidRPr="00B31A2D">
        <w:rPr>
          <w:rStyle w:val="Emphasis"/>
          <w:rFonts w:asciiTheme="minorHAnsi" w:hAnsiTheme="minorHAnsi"/>
        </w:rPr>
        <w:t>F</w:t>
      </w:r>
      <w:r w:rsidRPr="00B31A2D">
        <w:rPr>
          <w:rFonts w:asciiTheme="minorHAnsi" w:hAnsiTheme="minorHAnsi"/>
        </w:rPr>
        <w:t xml:space="preserve">oreign </w:t>
      </w:r>
      <w:r w:rsidRPr="00B31A2D">
        <w:rPr>
          <w:rStyle w:val="Emphasis"/>
          <w:rFonts w:asciiTheme="minorHAnsi" w:hAnsiTheme="minorHAnsi"/>
        </w:rPr>
        <w:t>I</w:t>
      </w:r>
      <w:r w:rsidRPr="00B31A2D">
        <w:rPr>
          <w:rFonts w:asciiTheme="minorHAnsi" w:hAnsiTheme="minorHAnsi"/>
        </w:rPr>
        <w:t xml:space="preserve">nvestment in the </w:t>
      </w:r>
      <w:r w:rsidRPr="00B31A2D">
        <w:rPr>
          <w:rStyle w:val="Emphasis"/>
          <w:rFonts w:asciiTheme="minorHAnsi" w:hAnsiTheme="minorHAnsi"/>
        </w:rPr>
        <w:t>U</w:t>
      </w:r>
      <w:r w:rsidRPr="00B31A2D">
        <w:rPr>
          <w:rFonts w:asciiTheme="minorHAnsi" w:hAnsiTheme="minorHAnsi"/>
        </w:rPr>
        <w:t xml:space="preserve">nited </w:t>
      </w:r>
      <w:r w:rsidRPr="00B31A2D">
        <w:rPr>
          <w:rStyle w:val="Emphasis"/>
          <w:rFonts w:asciiTheme="minorHAnsi" w:hAnsiTheme="minorHAnsi"/>
        </w:rPr>
        <w:t>S</w:t>
      </w:r>
      <w:r w:rsidRPr="00B31A2D">
        <w:rPr>
          <w:rFonts w:asciiTheme="minorHAnsi" w:hAnsiTheme="minorHAnsi"/>
        </w:rPr>
        <w:t xml:space="preserve">tates is commonly referenced as “CFIUS” (pronounced "sifius"). CFIUS is a committee of the United States Government that reviews the national security implications of investments coming into the USA.  If the Committee decides that the investment is a risk to US </w:t>
      </w:r>
      <w:r w:rsidR="003336AA" w:rsidRPr="00B31A2D">
        <w:rPr>
          <w:rFonts w:asciiTheme="minorHAnsi" w:hAnsiTheme="minorHAnsi"/>
        </w:rPr>
        <w:t>n</w:t>
      </w:r>
      <w:r w:rsidRPr="00B31A2D">
        <w:rPr>
          <w:rFonts w:asciiTheme="minorHAnsi" w:hAnsiTheme="minorHAnsi"/>
        </w:rPr>
        <w:t xml:space="preserve">ational </w:t>
      </w:r>
      <w:r w:rsidR="003336AA" w:rsidRPr="00B31A2D">
        <w:rPr>
          <w:rFonts w:asciiTheme="minorHAnsi" w:hAnsiTheme="minorHAnsi"/>
        </w:rPr>
        <w:t>s</w:t>
      </w:r>
      <w:r w:rsidRPr="00B31A2D">
        <w:rPr>
          <w:rFonts w:asciiTheme="minorHAnsi" w:hAnsiTheme="minorHAnsi"/>
        </w:rPr>
        <w:t xml:space="preserve">ecurity, then the Committee can axe the investment. In a less-extreme response, CFIUS can also recommend modifications to the investment plan (i.e. the investment can take place, but the foreign company can’t be headquartered so close to a US military base OR the investment can go forward, but only US-approved officials are allowed to have access to the part of the project that uses sensitive technologies that could be transferred to another nation). </w:t>
      </w:r>
    </w:p>
    <w:p w14:paraId="47317235" w14:textId="77777777" w:rsidR="00C34227" w:rsidRPr="00B31A2D" w:rsidRDefault="00C34227" w:rsidP="00C34227">
      <w:pPr>
        <w:rPr>
          <w:rFonts w:asciiTheme="minorHAnsi" w:hAnsiTheme="minorHAnsi"/>
        </w:rPr>
      </w:pPr>
      <w:r w:rsidRPr="00B31A2D">
        <w:rPr>
          <w:rFonts w:asciiTheme="minorHAnsi" w:hAnsiTheme="minorHAnsi"/>
        </w:rPr>
        <w:t xml:space="preserve">While the Affirmative talks about CFIUS reviews of foreign investment from China, CFIUS holds the power to review investments from any country. Although it is debatable, the Affirmative can draw upon strong evidence that China has faced a great deal of scrutiny from CFIUS reviews. It is certainly the case that CFIUS has denied some high profile Chinese investment projects from entering the US (examples are provided in the glossary under the entries for “CNOOC”, “Huawei”, and “Ralls”). China contends that this is an example of “discriminatory trade practices” (namely China is facing national security reviews that British or Canadian companies would never face). Others contend that this is “non-discriminatory” – and claim that the reason Chinese investments face more review is that the volume of Chinese investment into the US is large and growing. </w:t>
      </w:r>
    </w:p>
    <w:p w14:paraId="4EF73624" w14:textId="77777777" w:rsidR="00C34227" w:rsidRPr="00B31A2D" w:rsidRDefault="00C34227" w:rsidP="00C34227">
      <w:pPr>
        <w:rPr>
          <w:rFonts w:asciiTheme="minorHAnsi" w:hAnsiTheme="minorHAnsi"/>
        </w:rPr>
      </w:pPr>
      <w:r w:rsidRPr="00B31A2D">
        <w:rPr>
          <w:rFonts w:asciiTheme="minorHAnsi" w:hAnsiTheme="minorHAnsi"/>
        </w:rPr>
        <w:t xml:space="preserve">CFIUS operates in two ways. Suppose a Chinese company – for example – planned to *either* invest heavily in a project inside US *or* purchase (“Merge &amp; Acquire”) a US-based company. The first way CFIUS operates is </w:t>
      </w:r>
      <w:r w:rsidRPr="00B31A2D">
        <w:rPr>
          <w:rFonts w:asciiTheme="minorHAnsi" w:hAnsiTheme="minorHAnsi"/>
          <w:i/>
          <w:u w:val="single"/>
        </w:rPr>
        <w:t>voluntary review</w:t>
      </w:r>
      <w:r w:rsidRPr="00B31A2D">
        <w:rPr>
          <w:rFonts w:asciiTheme="minorHAnsi" w:hAnsiTheme="minorHAnsi"/>
        </w:rPr>
        <w:t xml:space="preserve">. In this example, a Chinese company could voluntarily submit their proposed project to the Committee on Foreign Investment in the United States to confirm that their purchase is not going to be deemed to be a “national security threat”. In fact, many Chinese companies do this as means of protecting themselves (a company would not to get too involved in an expensive project that would fall through, so they ask in advance).  </w:t>
      </w:r>
    </w:p>
    <w:p w14:paraId="7CE4E994" w14:textId="77777777" w:rsidR="00C34227" w:rsidRPr="00B31A2D" w:rsidRDefault="00C34227" w:rsidP="00C34227">
      <w:pPr>
        <w:rPr>
          <w:rFonts w:asciiTheme="minorHAnsi" w:hAnsiTheme="minorHAnsi"/>
        </w:rPr>
      </w:pPr>
      <w:r w:rsidRPr="00B31A2D">
        <w:rPr>
          <w:rFonts w:asciiTheme="minorHAnsi" w:hAnsiTheme="minorHAnsi"/>
        </w:rPr>
        <w:t xml:space="preserve">The second way CFIUS operates is </w:t>
      </w:r>
      <w:r w:rsidRPr="00B31A2D">
        <w:rPr>
          <w:rFonts w:asciiTheme="minorHAnsi" w:hAnsiTheme="minorHAnsi"/>
          <w:i/>
          <w:u w:val="single"/>
        </w:rPr>
        <w:t>non-voluntary review</w:t>
      </w:r>
      <w:r w:rsidRPr="00B31A2D">
        <w:rPr>
          <w:rFonts w:asciiTheme="minorHAnsi" w:hAnsiTheme="minorHAnsi"/>
        </w:rPr>
        <w:t>. Here, the Committee could modify or preclude a transaction if it felt the</w:t>
      </w:r>
      <w:r w:rsidR="003336AA" w:rsidRPr="00B31A2D">
        <w:rPr>
          <w:rFonts w:asciiTheme="minorHAnsi" w:hAnsiTheme="minorHAnsi"/>
        </w:rPr>
        <w:t xml:space="preserve"> transaction were a risk to US n</w:t>
      </w:r>
      <w:r w:rsidRPr="00B31A2D">
        <w:rPr>
          <w:rFonts w:asciiTheme="minorHAnsi" w:hAnsiTheme="minorHAnsi"/>
        </w:rPr>
        <w:t xml:space="preserve">ational </w:t>
      </w:r>
      <w:r w:rsidR="003336AA" w:rsidRPr="00B31A2D">
        <w:rPr>
          <w:rFonts w:asciiTheme="minorHAnsi" w:hAnsiTheme="minorHAnsi"/>
        </w:rPr>
        <w:t>s</w:t>
      </w:r>
      <w:r w:rsidRPr="00B31A2D">
        <w:rPr>
          <w:rFonts w:asciiTheme="minorHAnsi" w:hAnsiTheme="minorHAnsi"/>
        </w:rPr>
        <w:t xml:space="preserve">ecurity. </w:t>
      </w:r>
    </w:p>
    <w:p w14:paraId="74E1BF2F" w14:textId="77777777" w:rsidR="00C34227" w:rsidRPr="00B31A2D" w:rsidRDefault="00C34227" w:rsidP="00C34227">
      <w:pPr>
        <w:rPr>
          <w:rFonts w:asciiTheme="minorHAnsi" w:hAnsiTheme="minorHAnsi"/>
        </w:rPr>
      </w:pPr>
      <w:r w:rsidRPr="00B31A2D">
        <w:rPr>
          <w:rFonts w:asciiTheme="minorHAnsi" w:hAnsiTheme="minorHAnsi"/>
        </w:rPr>
        <w:t xml:space="preserve">China is not only frustrated that CFIUS might directly axe one of their </w:t>
      </w:r>
      <w:proofErr w:type="gramStart"/>
      <w:r w:rsidRPr="00B31A2D">
        <w:rPr>
          <w:rFonts w:asciiTheme="minorHAnsi" w:hAnsiTheme="minorHAnsi"/>
        </w:rPr>
        <w:t>deals,</w:t>
      </w:r>
      <w:proofErr w:type="gramEnd"/>
      <w:r w:rsidRPr="00B31A2D">
        <w:rPr>
          <w:rFonts w:asciiTheme="minorHAnsi" w:hAnsiTheme="minorHAnsi"/>
        </w:rPr>
        <w:t xml:space="preserve"> they also claim that CFIUS operates in a secretive manner. Imagine if you ran a company and you wanted to invest in the (large and potentially profitable) US market. But, you had very little idea *why* previous projects had been axed by CFIUS. Even if you did not personally feel that your investment posed a risk to US national security, you and your company may choose to invest in a different nation – where “the rules of the road” were a little more transparent. Thus, the Affirmative argues that the indirect effect of CFIUS review is that China might choose to avoid the US market – even for a project that posed no risk to US national security. To this end, some versions of the Affirmative have the US be “more transparent” in their CFIUS rulings towards China. The argument goes like this – if a Chinese project gets rejected by CFIUS, but at least knows why, other Chinese projects will continue to be interested in investing in the US market. They’ll just learn CFIUS’s “rules of the road” and adjust their investment plans. But, absent a change, there’s a chance that Chinese companies will think that “CFIUS has it out for China” – or that there’s just too much unknown risk. That will discourage Chinese investment into the US. </w:t>
      </w:r>
    </w:p>
    <w:p w14:paraId="137067FC" w14:textId="77777777" w:rsidR="00C34227" w:rsidRPr="00B31A2D" w:rsidRDefault="00C34227" w:rsidP="00C34227">
      <w:pPr>
        <w:rPr>
          <w:rFonts w:asciiTheme="minorHAnsi" w:hAnsiTheme="minorHAnsi"/>
        </w:rPr>
      </w:pPr>
    </w:p>
    <w:p w14:paraId="5A51F667" w14:textId="77777777" w:rsidR="00C34227" w:rsidRPr="00B31A2D" w:rsidRDefault="00C34227" w:rsidP="00C34227">
      <w:pPr>
        <w:pStyle w:val="Heading4"/>
        <w:rPr>
          <w:rFonts w:asciiTheme="minorHAnsi" w:hAnsiTheme="minorHAnsi"/>
        </w:rPr>
      </w:pPr>
      <w:r w:rsidRPr="00B31A2D">
        <w:rPr>
          <w:rFonts w:asciiTheme="minorHAnsi" w:hAnsiTheme="minorHAnsi"/>
        </w:rPr>
        <w:t xml:space="preserve">Protectionism </w:t>
      </w:r>
    </w:p>
    <w:p w14:paraId="1566AEAE" w14:textId="77777777" w:rsidR="00C34227" w:rsidRPr="00B31A2D" w:rsidRDefault="00C34227" w:rsidP="00C34227">
      <w:pPr>
        <w:rPr>
          <w:rFonts w:asciiTheme="minorHAnsi" w:hAnsiTheme="minorHAnsi"/>
        </w:rPr>
      </w:pPr>
      <w:r w:rsidRPr="00B31A2D">
        <w:rPr>
          <w:rFonts w:asciiTheme="minorHAnsi" w:hAnsiTheme="minorHAnsi"/>
        </w:rPr>
        <w:t xml:space="preserve">Protectionism is an economic policy where one country restrains trade from another nation (or nations). The starter pack Affirmative argues that protectionism is bad. It specifically argues that CFIUS goes too far – as it arguably does not solely protect national security, but is seen by other nations as an excuse to protect the US economy from outside competitors. In short, “national security” is used as a rouse to protect US “economic security”. The Affirmative then argues that trade disputes will escalate – as nations begin to create protectionist measures of their own in reaction to US economic protectionism. </w:t>
      </w:r>
    </w:p>
    <w:p w14:paraId="1F47F3D9" w14:textId="77777777" w:rsidR="00C34227" w:rsidRPr="00B31A2D" w:rsidRDefault="00C34227" w:rsidP="00C34227">
      <w:pPr>
        <w:rPr>
          <w:rFonts w:asciiTheme="minorHAnsi" w:hAnsiTheme="minorHAnsi"/>
        </w:rPr>
      </w:pPr>
      <w:r w:rsidRPr="00B31A2D">
        <w:rPr>
          <w:rFonts w:asciiTheme="minorHAnsi" w:hAnsiTheme="minorHAnsi"/>
        </w:rPr>
        <w:t xml:space="preserve">There are several ways a country could engage in protectionism. A country could place a tax upon a product from another nation. This is called a tariff. A nation could create import quotas on a foreign company. </w:t>
      </w:r>
    </w:p>
    <w:p w14:paraId="26628CDF" w14:textId="77777777" w:rsidR="00C34227" w:rsidRPr="00B31A2D" w:rsidRDefault="00C34227" w:rsidP="00C34227">
      <w:pPr>
        <w:rPr>
          <w:rFonts w:asciiTheme="minorHAnsi" w:hAnsiTheme="minorHAnsi"/>
        </w:rPr>
      </w:pPr>
      <w:r w:rsidRPr="00B31A2D">
        <w:rPr>
          <w:rFonts w:asciiTheme="minorHAnsi" w:hAnsiTheme="minorHAnsi"/>
        </w:rPr>
        <w:t>Two additional means of protectionism are “subsidies” and “national security review”. A subsidy would say:</w:t>
      </w:r>
    </w:p>
    <w:p w14:paraId="2DC313F7" w14:textId="77777777" w:rsidR="00C34227" w:rsidRPr="00B31A2D" w:rsidRDefault="00C34227" w:rsidP="00C34227">
      <w:pPr>
        <w:ind w:left="720"/>
        <w:rPr>
          <w:rFonts w:asciiTheme="minorHAnsi" w:hAnsiTheme="minorHAnsi"/>
        </w:rPr>
      </w:pPr>
      <w:r w:rsidRPr="00B31A2D">
        <w:rPr>
          <w:rFonts w:asciiTheme="minorHAnsi" w:hAnsiTheme="minorHAnsi"/>
        </w:rPr>
        <w:t>“</w:t>
      </w:r>
      <w:proofErr w:type="gramStart"/>
      <w:r w:rsidRPr="00B31A2D">
        <w:rPr>
          <w:rFonts w:asciiTheme="minorHAnsi" w:hAnsiTheme="minorHAnsi"/>
        </w:rPr>
        <w:t>sure</w:t>
      </w:r>
      <w:proofErr w:type="gramEnd"/>
      <w:r w:rsidRPr="00B31A2D">
        <w:rPr>
          <w:rFonts w:asciiTheme="minorHAnsi" w:hAnsiTheme="minorHAnsi"/>
        </w:rPr>
        <w:t>… you can sell your foreign automobiles or candy bars in my country… but my government is going to give a lot of money to domestic automobile and candy producers… this will “protect” domestic cars and candy relative to foreign-produced cars and candy.”</w:t>
      </w:r>
    </w:p>
    <w:p w14:paraId="2FE1B31D" w14:textId="77777777" w:rsidR="00C34227" w:rsidRPr="00B31A2D" w:rsidRDefault="00C34227" w:rsidP="00C34227">
      <w:pPr>
        <w:rPr>
          <w:rFonts w:asciiTheme="minorHAnsi" w:hAnsiTheme="minorHAnsi"/>
        </w:rPr>
      </w:pPr>
      <w:r w:rsidRPr="00B31A2D">
        <w:rPr>
          <w:rFonts w:asciiTheme="minorHAnsi" w:hAnsiTheme="minorHAnsi"/>
        </w:rPr>
        <w:t xml:space="preserve">Domestic-only subsidies are obviously unpopular with foreign investors. However, because China has a lot of “State-Owned Enterprises” (companies owned all or in part by the Chinese Government), it is tricky to negotiate a BIT. By their very nature, almost all “State-Owned Enterprises” can be accused of engaging in protectionism. </w:t>
      </w:r>
    </w:p>
    <w:p w14:paraId="00A124D9" w14:textId="77777777" w:rsidR="00C34227" w:rsidRPr="00B31A2D" w:rsidRDefault="00C34227" w:rsidP="00C34227">
      <w:pPr>
        <w:rPr>
          <w:rFonts w:asciiTheme="minorHAnsi" w:hAnsiTheme="minorHAnsi"/>
        </w:rPr>
      </w:pPr>
      <w:r w:rsidRPr="00B31A2D">
        <w:rPr>
          <w:rFonts w:asciiTheme="minorHAnsi" w:hAnsiTheme="minorHAnsi"/>
        </w:rPr>
        <w:t xml:space="preserve">“National Security Review” or “NSR” is explained below. </w:t>
      </w:r>
    </w:p>
    <w:p w14:paraId="410F4CFB" w14:textId="77777777" w:rsidR="00C34227" w:rsidRPr="00B31A2D" w:rsidRDefault="00C34227" w:rsidP="00C34227">
      <w:pPr>
        <w:rPr>
          <w:rFonts w:asciiTheme="minorHAnsi" w:hAnsiTheme="minorHAnsi"/>
        </w:rPr>
      </w:pPr>
    </w:p>
    <w:p w14:paraId="03092336" w14:textId="77777777" w:rsidR="00C34227" w:rsidRPr="00B31A2D" w:rsidRDefault="00C34227" w:rsidP="00C34227">
      <w:pPr>
        <w:pStyle w:val="Heading4"/>
        <w:rPr>
          <w:rFonts w:asciiTheme="minorHAnsi" w:hAnsiTheme="minorHAnsi"/>
        </w:rPr>
      </w:pPr>
      <w:r w:rsidRPr="00B31A2D">
        <w:rPr>
          <w:rFonts w:asciiTheme="minorHAnsi" w:hAnsiTheme="minorHAnsi"/>
        </w:rPr>
        <w:t>NSR</w:t>
      </w:r>
    </w:p>
    <w:p w14:paraId="10988E62" w14:textId="77777777" w:rsidR="00C34227" w:rsidRPr="00B31A2D" w:rsidRDefault="00C34227" w:rsidP="00C34227">
      <w:pPr>
        <w:rPr>
          <w:rFonts w:asciiTheme="minorHAnsi" w:hAnsiTheme="minorHAnsi"/>
        </w:rPr>
      </w:pPr>
      <w:r w:rsidRPr="00B31A2D">
        <w:rPr>
          <w:rFonts w:asciiTheme="minorHAnsi" w:hAnsiTheme="minorHAnsi"/>
        </w:rPr>
        <w:t xml:space="preserve">Stands for “National Security Review”. The United States’ CFIUS policy is an example of a NSR – but, around the world, there are many more. </w:t>
      </w:r>
    </w:p>
    <w:p w14:paraId="479B0F2F" w14:textId="77777777" w:rsidR="00C34227" w:rsidRPr="00B31A2D" w:rsidRDefault="00C34227" w:rsidP="00C34227">
      <w:pPr>
        <w:rPr>
          <w:rFonts w:asciiTheme="minorHAnsi" w:hAnsiTheme="minorHAnsi"/>
        </w:rPr>
      </w:pPr>
      <w:r w:rsidRPr="00B31A2D">
        <w:rPr>
          <w:rFonts w:asciiTheme="minorHAnsi" w:hAnsiTheme="minorHAnsi"/>
        </w:rPr>
        <w:t xml:space="preserve">In fact, all nations are apt to have some form of “National Security Review” over foreign investors. The question is not whether such review will exist, but whether it will serve a rouse for economic protectionism. The Affirmative will argue that CFIUS has crossed that line and has set a precedent for other nations – specifically China – to do the same. </w:t>
      </w:r>
    </w:p>
    <w:p w14:paraId="22A256CB" w14:textId="77777777" w:rsidR="00C34227" w:rsidRPr="00B31A2D" w:rsidRDefault="00C34227" w:rsidP="00C34227">
      <w:pPr>
        <w:rPr>
          <w:rFonts w:asciiTheme="minorHAnsi" w:hAnsiTheme="minorHAnsi"/>
        </w:rPr>
      </w:pPr>
      <w:r w:rsidRPr="00B31A2D">
        <w:rPr>
          <w:rFonts w:asciiTheme="minorHAnsi" w:hAnsiTheme="minorHAnsi"/>
        </w:rPr>
        <w:t xml:space="preserve">China calls “their CFIUS” the “NSR program”. The Affirmative will argue that China’s NSR was made in reaction to the US CFIUS program. China’s NSR policy- while still in its infancy – has the potential to have an enormous impact on trade. Many authors believe that China could – if provoked by US protectionism – interpret “national security” very broadly… and, hence, limit out a lot of US investment. This could even trickle beyond the US and China – as both countries could set a model that could be copied by many other nations. </w:t>
      </w:r>
    </w:p>
    <w:p w14:paraId="48E85F9F" w14:textId="77777777" w:rsidR="00C34227" w:rsidRPr="00B31A2D" w:rsidRDefault="00C34227" w:rsidP="00C34227">
      <w:pPr>
        <w:rPr>
          <w:rFonts w:asciiTheme="minorHAnsi" w:hAnsiTheme="minorHAnsi"/>
        </w:rPr>
      </w:pPr>
    </w:p>
    <w:p w14:paraId="15A9213E" w14:textId="77777777" w:rsidR="00C34227" w:rsidRPr="00B31A2D" w:rsidRDefault="00C34227" w:rsidP="00C34227">
      <w:pPr>
        <w:rPr>
          <w:rFonts w:asciiTheme="minorHAnsi" w:hAnsiTheme="minorHAnsi"/>
        </w:rPr>
      </w:pPr>
    </w:p>
    <w:p w14:paraId="146D1022" w14:textId="77777777" w:rsidR="00C34227" w:rsidRPr="00B31A2D" w:rsidRDefault="00C34227" w:rsidP="00C34227">
      <w:pPr>
        <w:pStyle w:val="Heading3"/>
        <w:rPr>
          <w:rFonts w:asciiTheme="minorHAnsi" w:hAnsiTheme="minorHAnsi"/>
        </w:rPr>
      </w:pPr>
      <w:r w:rsidRPr="00B31A2D">
        <w:rPr>
          <w:rFonts w:asciiTheme="minorHAnsi" w:hAnsiTheme="minorHAnsi"/>
        </w:rPr>
        <w:t>Glossary of terms in the China literature</w:t>
      </w:r>
    </w:p>
    <w:p w14:paraId="37109C34" w14:textId="77777777" w:rsidR="00C34227" w:rsidRPr="00B31A2D" w:rsidRDefault="00C34227" w:rsidP="00C34227">
      <w:pPr>
        <w:rPr>
          <w:rFonts w:asciiTheme="minorHAnsi" w:hAnsiTheme="minorHAnsi"/>
        </w:rPr>
      </w:pPr>
    </w:p>
    <w:p w14:paraId="1345450B" w14:textId="77777777" w:rsidR="00166917" w:rsidRPr="00B31A2D" w:rsidRDefault="00166917" w:rsidP="00166917">
      <w:pPr>
        <w:pStyle w:val="Heading4"/>
        <w:rPr>
          <w:rFonts w:asciiTheme="minorHAnsi" w:hAnsiTheme="minorHAnsi"/>
        </w:rPr>
      </w:pPr>
      <w:r w:rsidRPr="00B31A2D">
        <w:rPr>
          <w:rFonts w:asciiTheme="minorHAnsi" w:hAnsiTheme="minorHAnsi"/>
        </w:rPr>
        <w:t>“Accede” or “Accession”:</w:t>
      </w:r>
    </w:p>
    <w:p w14:paraId="63767BC7" w14:textId="77777777" w:rsidR="00166917" w:rsidRPr="00B31A2D" w:rsidRDefault="00166917" w:rsidP="00166917">
      <w:pPr>
        <w:rPr>
          <w:rFonts w:asciiTheme="minorHAnsi" w:hAnsiTheme="minorHAnsi"/>
        </w:rPr>
      </w:pPr>
      <w:r w:rsidRPr="00B31A2D">
        <w:rPr>
          <w:rFonts w:asciiTheme="minorHAnsi" w:hAnsiTheme="minorHAnsi"/>
        </w:rPr>
        <w:t>This word appears in a few of the plan text options. In short, it means to agree to the terms of a treaty. It is important to remember that US negotiators can’t just make a Bilateral Investment Treaty into US law all by themselves.</w:t>
      </w:r>
      <w:r w:rsidR="00E46D13" w:rsidRPr="00B31A2D">
        <w:rPr>
          <w:rFonts w:asciiTheme="minorHAnsi" w:hAnsiTheme="minorHAnsi"/>
        </w:rPr>
        <w:t xml:space="preserve"> Treaties require approval by the US S</w:t>
      </w:r>
      <w:r w:rsidRPr="00B31A2D">
        <w:rPr>
          <w:rFonts w:asciiTheme="minorHAnsi" w:hAnsiTheme="minorHAnsi"/>
        </w:rPr>
        <w:t xml:space="preserve">enate </w:t>
      </w:r>
      <w:r w:rsidR="00E46D13" w:rsidRPr="00B31A2D">
        <w:rPr>
          <w:rFonts w:asciiTheme="minorHAnsi" w:hAnsiTheme="minorHAnsi"/>
        </w:rPr>
        <w:t xml:space="preserve">AND Treaties must pass by a two-thirds majority (67 votes). This level of political support is option difficult to obtain. </w:t>
      </w:r>
    </w:p>
    <w:p w14:paraId="537777C1" w14:textId="77777777" w:rsidR="00166917" w:rsidRPr="00B31A2D" w:rsidRDefault="00166917" w:rsidP="00166917">
      <w:pPr>
        <w:rPr>
          <w:rFonts w:asciiTheme="minorHAnsi" w:hAnsiTheme="minorHAnsi"/>
        </w:rPr>
      </w:pPr>
      <w:r w:rsidRPr="00B31A2D">
        <w:rPr>
          <w:rFonts w:asciiTheme="minorHAnsi" w:hAnsiTheme="minorHAnsi"/>
        </w:rPr>
        <w:t xml:space="preserve">There are some high-tech legal distinctions between “acceding to” or “signing” or “ratifying” a treaty – and we can discuss those in lab.  </w:t>
      </w:r>
    </w:p>
    <w:p w14:paraId="293A079F" w14:textId="77777777" w:rsidR="00166917" w:rsidRPr="00B31A2D" w:rsidRDefault="00166917" w:rsidP="00C34227">
      <w:pPr>
        <w:rPr>
          <w:rFonts w:asciiTheme="minorHAnsi" w:hAnsiTheme="minorHAnsi"/>
        </w:rPr>
      </w:pPr>
    </w:p>
    <w:p w14:paraId="324336CE" w14:textId="77777777" w:rsidR="00C34227" w:rsidRPr="00B31A2D" w:rsidRDefault="00C34227" w:rsidP="00C34227">
      <w:pPr>
        <w:pStyle w:val="Heading4"/>
        <w:rPr>
          <w:rFonts w:asciiTheme="minorHAnsi" w:hAnsiTheme="minorHAnsi"/>
        </w:rPr>
      </w:pPr>
      <w:r w:rsidRPr="00B31A2D">
        <w:rPr>
          <w:rFonts w:asciiTheme="minorHAnsi" w:hAnsiTheme="minorHAnsi"/>
        </w:rPr>
        <w:t>CNOOC and the 2005 CNOOC episode:</w:t>
      </w:r>
    </w:p>
    <w:p w14:paraId="579A40B8" w14:textId="77777777" w:rsidR="00C34227" w:rsidRPr="00B31A2D" w:rsidRDefault="00C34227" w:rsidP="00C34227">
      <w:pPr>
        <w:rPr>
          <w:rFonts w:asciiTheme="minorHAnsi" w:hAnsiTheme="minorHAnsi"/>
        </w:rPr>
      </w:pPr>
      <w:r w:rsidRPr="00B31A2D">
        <w:rPr>
          <w:rFonts w:asciiTheme="minorHAnsi" w:hAnsiTheme="minorHAnsi"/>
        </w:rPr>
        <w:t xml:space="preserve">“CNOOC” stands for “China National Offshore Oil Corporation”.  It is a Chinese State-owned oil and gas corporation.  In 2005, CNOOC made </w:t>
      </w:r>
      <w:proofErr w:type="gramStart"/>
      <w:r w:rsidRPr="00B31A2D">
        <w:rPr>
          <w:rFonts w:asciiTheme="minorHAnsi" w:hAnsiTheme="minorHAnsi"/>
        </w:rPr>
        <w:t>a cash</w:t>
      </w:r>
      <w:proofErr w:type="gramEnd"/>
      <w:r w:rsidRPr="00B31A2D">
        <w:rPr>
          <w:rFonts w:asciiTheme="minorHAnsi" w:hAnsiTheme="minorHAnsi"/>
        </w:rPr>
        <w:t xml:space="preserve"> offer for an American oil company called “Unocal Corporation”. Unocal accepted the offer. Many members of Congress were opposed to CNOOC purchasing a US energy company. While CFIUS did not technically make a ruling, Congress pressured President Bush to review the purchase by deploying the CFIUS process. CNOOC withdrew the bid – citing political tensions in the United States.</w:t>
      </w:r>
    </w:p>
    <w:p w14:paraId="53B1C269" w14:textId="77777777" w:rsidR="00C34227" w:rsidRPr="00B31A2D" w:rsidRDefault="00C34227" w:rsidP="00C34227">
      <w:pPr>
        <w:rPr>
          <w:rFonts w:asciiTheme="minorHAnsi" w:hAnsiTheme="minorHAnsi"/>
        </w:rPr>
      </w:pPr>
    </w:p>
    <w:p w14:paraId="657C21BD" w14:textId="77777777" w:rsidR="00C34227" w:rsidRPr="00B31A2D" w:rsidRDefault="00C34227" w:rsidP="00C34227">
      <w:pPr>
        <w:pStyle w:val="Heading4"/>
        <w:rPr>
          <w:rFonts w:asciiTheme="minorHAnsi" w:hAnsiTheme="minorHAnsi"/>
        </w:rPr>
      </w:pPr>
      <w:r w:rsidRPr="00B31A2D">
        <w:rPr>
          <w:rFonts w:asciiTheme="minorHAnsi" w:hAnsiTheme="minorHAnsi"/>
        </w:rPr>
        <w:t>Containment</w:t>
      </w:r>
      <w:r w:rsidR="007E6EB4" w:rsidRPr="00B31A2D">
        <w:rPr>
          <w:rFonts w:asciiTheme="minorHAnsi" w:hAnsiTheme="minorHAnsi"/>
        </w:rPr>
        <w:t>:</w:t>
      </w:r>
    </w:p>
    <w:p w14:paraId="66274991" w14:textId="77777777" w:rsidR="00C34227" w:rsidRPr="00B31A2D" w:rsidRDefault="00C34227" w:rsidP="00C34227">
      <w:pPr>
        <w:rPr>
          <w:rFonts w:asciiTheme="minorHAnsi" w:hAnsiTheme="minorHAnsi"/>
        </w:rPr>
      </w:pPr>
      <w:proofErr w:type="gramStart"/>
      <w:r w:rsidRPr="00B31A2D">
        <w:rPr>
          <w:rFonts w:asciiTheme="minorHAnsi" w:hAnsiTheme="minorHAnsi"/>
        </w:rPr>
        <w:t>A term that commonly appears in literature about China.</w:t>
      </w:r>
      <w:proofErr w:type="gramEnd"/>
      <w:r w:rsidRPr="00B31A2D">
        <w:rPr>
          <w:rFonts w:asciiTheme="minorHAnsi" w:hAnsiTheme="minorHAnsi"/>
        </w:rPr>
        <w:t xml:space="preserve"> It marks foreign policy that is pessimistic about China’s intentions. It usually argues that China’s “</w:t>
      </w:r>
      <w:r w:rsidR="003336AA" w:rsidRPr="00B31A2D">
        <w:rPr>
          <w:rFonts w:asciiTheme="minorHAnsi" w:hAnsiTheme="minorHAnsi"/>
        </w:rPr>
        <w:t>r</w:t>
      </w:r>
      <w:r w:rsidRPr="00B31A2D">
        <w:rPr>
          <w:rFonts w:asciiTheme="minorHAnsi" w:hAnsiTheme="minorHAnsi"/>
        </w:rPr>
        <w:t xml:space="preserve">ise” (to greater economic or military prominence) should be checked. Checks could include </w:t>
      </w:r>
      <w:r w:rsidRPr="00B31A2D">
        <w:rPr>
          <w:rFonts w:asciiTheme="minorHAnsi" w:hAnsiTheme="minorHAnsi"/>
          <w:i/>
          <w:u w:val="single"/>
        </w:rPr>
        <w:t>economic containment</w:t>
      </w:r>
      <w:r w:rsidRPr="00B31A2D">
        <w:rPr>
          <w:rFonts w:asciiTheme="minorHAnsi" w:hAnsiTheme="minorHAnsi"/>
        </w:rPr>
        <w:t xml:space="preserve"> (like US tariffs or the signing of trade deals with Asian partners other than China) or </w:t>
      </w:r>
      <w:r w:rsidRPr="00B31A2D">
        <w:rPr>
          <w:rFonts w:asciiTheme="minorHAnsi" w:hAnsiTheme="minorHAnsi"/>
          <w:i/>
          <w:u w:val="single"/>
        </w:rPr>
        <w:t>military containment</w:t>
      </w:r>
      <w:r w:rsidRPr="00B31A2D">
        <w:rPr>
          <w:rFonts w:asciiTheme="minorHAnsi" w:hAnsiTheme="minorHAnsi"/>
        </w:rPr>
        <w:t xml:space="preserve"> (which could include “softer” measures like deepening military relationships with Asian partners other than China or “harder” measures like displays of actual force). </w:t>
      </w:r>
    </w:p>
    <w:p w14:paraId="0C3E2DD3" w14:textId="77777777" w:rsidR="00C34227" w:rsidRPr="00B31A2D" w:rsidRDefault="00C34227" w:rsidP="00C34227">
      <w:pPr>
        <w:rPr>
          <w:rFonts w:asciiTheme="minorHAnsi" w:hAnsiTheme="minorHAnsi"/>
        </w:rPr>
      </w:pPr>
      <w:r w:rsidRPr="00B31A2D">
        <w:rPr>
          <w:rFonts w:asciiTheme="minorHAnsi" w:hAnsiTheme="minorHAnsi"/>
        </w:rPr>
        <w:t xml:space="preserve">The term is commonly used in contrast to the word “engagement”. </w:t>
      </w:r>
    </w:p>
    <w:p w14:paraId="4870AB94" w14:textId="77777777" w:rsidR="007E6EB4" w:rsidRPr="00B31A2D" w:rsidRDefault="007E6EB4" w:rsidP="007E6EB4">
      <w:pPr>
        <w:rPr>
          <w:rFonts w:asciiTheme="minorHAnsi" w:hAnsiTheme="minorHAnsi"/>
        </w:rPr>
      </w:pPr>
    </w:p>
    <w:p w14:paraId="257321E3" w14:textId="77777777" w:rsidR="007E6EB4" w:rsidRPr="00B31A2D" w:rsidRDefault="007E6EB4" w:rsidP="007E6EB4">
      <w:pPr>
        <w:pStyle w:val="Heading4"/>
        <w:rPr>
          <w:rFonts w:asciiTheme="minorHAnsi" w:hAnsiTheme="minorHAnsi"/>
        </w:rPr>
      </w:pPr>
      <w:r w:rsidRPr="00B31A2D">
        <w:rPr>
          <w:rFonts w:asciiTheme="minorHAnsi" w:hAnsiTheme="minorHAnsi"/>
        </w:rPr>
        <w:t>“Critical Supply” standard:</w:t>
      </w:r>
    </w:p>
    <w:p w14:paraId="4CE7C221" w14:textId="77777777" w:rsidR="007E6EB4" w:rsidRPr="00B31A2D" w:rsidRDefault="007E6EB4" w:rsidP="007E6EB4">
      <w:pPr>
        <w:rPr>
          <w:rFonts w:asciiTheme="minorHAnsi" w:hAnsiTheme="minorHAnsi"/>
        </w:rPr>
      </w:pPr>
      <w:r w:rsidRPr="00B31A2D">
        <w:rPr>
          <w:rFonts w:asciiTheme="minorHAnsi" w:hAnsiTheme="minorHAnsi"/>
        </w:rPr>
        <w:t>One of the plan text options has a phrase that reads: “unless critical supply would be placed in jeopardy”. A thorough explanation of what this means is provided in the 1AC solvency card from Moran ’15 (note that there are two Moran ’15 cards and it’s the solvency card - not the inherency card - that you want to look at).</w:t>
      </w:r>
    </w:p>
    <w:p w14:paraId="720F3C75" w14:textId="77777777" w:rsidR="007E6EB4" w:rsidRPr="00B31A2D" w:rsidRDefault="007E6EB4" w:rsidP="007E6EB4">
      <w:pPr>
        <w:rPr>
          <w:rFonts w:asciiTheme="minorHAnsi" w:hAnsiTheme="minorHAnsi"/>
        </w:rPr>
      </w:pPr>
      <w:r w:rsidRPr="00B31A2D">
        <w:rPr>
          <w:rFonts w:asciiTheme="minorHAnsi" w:hAnsiTheme="minorHAnsi"/>
        </w:rPr>
        <w:t xml:space="preserve">In short, the “critical supply” standard says CFIUS should only reject investments in rare instances – one of which is when the Chinese acquisition would allow China to control too much of a technology or sector that’s really important to functioning of the US economy. </w:t>
      </w:r>
    </w:p>
    <w:p w14:paraId="4D8F57DA" w14:textId="77777777" w:rsidR="00E46D13" w:rsidRPr="00B31A2D" w:rsidRDefault="00E46D13" w:rsidP="00C34227">
      <w:pPr>
        <w:rPr>
          <w:rFonts w:asciiTheme="minorHAnsi" w:hAnsiTheme="minorHAnsi"/>
        </w:rPr>
      </w:pPr>
    </w:p>
    <w:p w14:paraId="0F2A3013" w14:textId="77777777" w:rsidR="00C34227" w:rsidRPr="00B31A2D" w:rsidRDefault="007E6EB4" w:rsidP="00C34227">
      <w:pPr>
        <w:pStyle w:val="Heading4"/>
        <w:rPr>
          <w:rFonts w:asciiTheme="minorHAnsi" w:hAnsiTheme="minorHAnsi"/>
        </w:rPr>
      </w:pPr>
      <w:r w:rsidRPr="00B31A2D">
        <w:rPr>
          <w:rFonts w:asciiTheme="minorHAnsi" w:hAnsiTheme="minorHAnsi"/>
        </w:rPr>
        <w:t>“ECS” or</w:t>
      </w:r>
      <w:r w:rsidR="00C34227" w:rsidRPr="00B31A2D">
        <w:rPr>
          <w:rFonts w:asciiTheme="minorHAnsi" w:hAnsiTheme="minorHAnsi"/>
        </w:rPr>
        <w:t xml:space="preserve"> ECS Disputes</w:t>
      </w:r>
      <w:r w:rsidRPr="00B31A2D">
        <w:rPr>
          <w:rFonts w:asciiTheme="minorHAnsi" w:hAnsiTheme="minorHAnsi"/>
        </w:rPr>
        <w:t>:</w:t>
      </w:r>
    </w:p>
    <w:p w14:paraId="6082EF44" w14:textId="77777777" w:rsidR="00C34227" w:rsidRPr="00B31A2D" w:rsidRDefault="00C34227" w:rsidP="00C34227">
      <w:pPr>
        <w:rPr>
          <w:rFonts w:asciiTheme="minorHAnsi" w:hAnsiTheme="minorHAnsi"/>
        </w:rPr>
      </w:pPr>
      <w:r w:rsidRPr="00B31A2D">
        <w:rPr>
          <w:rFonts w:asciiTheme="minorHAnsi" w:hAnsiTheme="minorHAnsi"/>
        </w:rPr>
        <w:t xml:space="preserve">Stands for “East China Sea”. This primarily arises in debate rounds when discussing disputes over territories in the ECS. The most central are disputes between China and Japan over the “Senakaku islands, Diaoyudao Islands”. These islands – while small - matter because they are close to important shipping lanes, offer rich fishing grounds and lie near potential oil and gas reserves. They are also in a strategically significant position, amid rising competition between the US and China for military primacy in the Asia-Pacific region. </w:t>
      </w:r>
    </w:p>
    <w:p w14:paraId="1A21DD8B" w14:textId="77777777" w:rsidR="00C34227" w:rsidRPr="00B31A2D" w:rsidRDefault="00C34227" w:rsidP="00C34227">
      <w:pPr>
        <w:rPr>
          <w:rFonts w:asciiTheme="minorHAnsi" w:hAnsiTheme="minorHAnsi"/>
        </w:rPr>
      </w:pPr>
      <w:r w:rsidRPr="00B31A2D">
        <w:rPr>
          <w:rFonts w:asciiTheme="minorHAnsi" w:hAnsiTheme="minorHAnsi"/>
        </w:rPr>
        <w:t>Sometimes the phrase “ECS disputes” also includes discussion of Chinese tensions over Taiwan – although the phrase ECS disputes is more often referencing fights over the Senakaku islands.</w:t>
      </w:r>
    </w:p>
    <w:p w14:paraId="203CEF2C" w14:textId="77777777" w:rsidR="00C34227" w:rsidRPr="00B31A2D" w:rsidRDefault="00C34227" w:rsidP="00C34227">
      <w:pPr>
        <w:rPr>
          <w:rFonts w:asciiTheme="minorHAnsi" w:hAnsiTheme="minorHAnsi"/>
        </w:rPr>
      </w:pPr>
    </w:p>
    <w:p w14:paraId="5CB01E02" w14:textId="77777777" w:rsidR="00C34227" w:rsidRPr="00B31A2D" w:rsidRDefault="00C34227" w:rsidP="00C34227">
      <w:pPr>
        <w:pStyle w:val="Heading4"/>
        <w:rPr>
          <w:rFonts w:asciiTheme="minorHAnsi" w:hAnsiTheme="minorHAnsi"/>
        </w:rPr>
      </w:pPr>
      <w:r w:rsidRPr="00B31A2D">
        <w:rPr>
          <w:rFonts w:asciiTheme="minorHAnsi" w:hAnsiTheme="minorHAnsi"/>
        </w:rPr>
        <w:t>“FDI” or Foreign investment</w:t>
      </w:r>
      <w:r w:rsidR="007E6EB4" w:rsidRPr="00B31A2D">
        <w:rPr>
          <w:rFonts w:asciiTheme="minorHAnsi" w:hAnsiTheme="minorHAnsi"/>
        </w:rPr>
        <w:t>:</w:t>
      </w:r>
    </w:p>
    <w:p w14:paraId="6B7C2750" w14:textId="77777777" w:rsidR="00C34227" w:rsidRPr="00B31A2D" w:rsidRDefault="00C34227" w:rsidP="00C34227">
      <w:pPr>
        <w:rPr>
          <w:rFonts w:asciiTheme="minorHAnsi" w:hAnsiTheme="minorHAnsi"/>
        </w:rPr>
      </w:pPr>
      <w:r w:rsidRPr="00B31A2D">
        <w:rPr>
          <w:rFonts w:asciiTheme="minorHAnsi" w:hAnsiTheme="minorHAnsi"/>
        </w:rPr>
        <w:t xml:space="preserve">FDI stands for “foreign direct investment”. It when a business from </w:t>
      </w:r>
      <w:proofErr w:type="gramStart"/>
      <w:r w:rsidRPr="00B31A2D">
        <w:rPr>
          <w:rFonts w:asciiTheme="minorHAnsi" w:hAnsiTheme="minorHAnsi"/>
        </w:rPr>
        <w:t>one nation</w:t>
      </w:r>
      <w:proofErr w:type="gramEnd"/>
      <w:r w:rsidRPr="00B31A2D">
        <w:rPr>
          <w:rFonts w:asciiTheme="minorHAnsi" w:hAnsiTheme="minorHAnsi"/>
        </w:rPr>
        <w:t xml:space="preserve"> holds controlling ownership in an enterprise based in another nation. </w:t>
      </w:r>
    </w:p>
    <w:p w14:paraId="14FD1A2E" w14:textId="77777777" w:rsidR="00C34227" w:rsidRPr="00B31A2D" w:rsidRDefault="00C34227" w:rsidP="00C34227">
      <w:pPr>
        <w:rPr>
          <w:rFonts w:asciiTheme="minorHAnsi" w:hAnsiTheme="minorHAnsi"/>
        </w:rPr>
      </w:pPr>
    </w:p>
    <w:p w14:paraId="4CE222C3" w14:textId="77777777" w:rsidR="00C34227" w:rsidRPr="00B31A2D" w:rsidRDefault="00C34227" w:rsidP="00C34227">
      <w:pPr>
        <w:pStyle w:val="Heading4"/>
        <w:rPr>
          <w:rFonts w:asciiTheme="minorHAnsi" w:hAnsiTheme="minorHAnsi"/>
        </w:rPr>
      </w:pPr>
      <w:r w:rsidRPr="00B31A2D">
        <w:rPr>
          <w:rFonts w:asciiTheme="minorHAnsi" w:hAnsiTheme="minorHAnsi"/>
        </w:rPr>
        <w:t>FINSA or The Foreign Investment and National Security Act</w:t>
      </w:r>
      <w:r w:rsidR="007E6EB4" w:rsidRPr="00B31A2D">
        <w:rPr>
          <w:rFonts w:asciiTheme="minorHAnsi" w:hAnsiTheme="minorHAnsi"/>
        </w:rPr>
        <w:t>:</w:t>
      </w:r>
    </w:p>
    <w:p w14:paraId="1A5C7AB1" w14:textId="77777777" w:rsidR="00C34227" w:rsidRPr="00B31A2D" w:rsidRDefault="00C34227" w:rsidP="00C34227">
      <w:pPr>
        <w:rPr>
          <w:rFonts w:asciiTheme="minorHAnsi" w:hAnsiTheme="minorHAnsi"/>
        </w:rPr>
      </w:pPr>
      <w:r w:rsidRPr="00B31A2D">
        <w:rPr>
          <w:rFonts w:asciiTheme="minorHAnsi" w:hAnsiTheme="minorHAnsi"/>
        </w:rPr>
        <w:t xml:space="preserve">This passed Congress in 2007 and was designed to improve the CFIUS process. The Negative will argue that these FINSA reforms solved the Aff’s (and China’s) complaints about CFIUS being too vague and hard to predict. The Affirmative will argue that FINSA still holds a definition of “national security” that’s too vague and does not ease the concerns of Chinese investors. </w:t>
      </w:r>
    </w:p>
    <w:p w14:paraId="68DBA8B2" w14:textId="77777777" w:rsidR="00C34227" w:rsidRPr="00B31A2D" w:rsidRDefault="00C34227" w:rsidP="00C34227">
      <w:pPr>
        <w:rPr>
          <w:rFonts w:asciiTheme="minorHAnsi" w:hAnsiTheme="minorHAnsi"/>
        </w:rPr>
      </w:pPr>
    </w:p>
    <w:p w14:paraId="4DE3B10B" w14:textId="77777777" w:rsidR="00C34227" w:rsidRPr="00B31A2D" w:rsidRDefault="00C34227" w:rsidP="00C34227">
      <w:pPr>
        <w:pStyle w:val="Heading4"/>
        <w:rPr>
          <w:rFonts w:asciiTheme="minorHAnsi" w:hAnsiTheme="minorHAnsi"/>
        </w:rPr>
      </w:pPr>
      <w:r w:rsidRPr="00B31A2D">
        <w:rPr>
          <w:rFonts w:asciiTheme="minorHAnsi" w:hAnsiTheme="minorHAnsi"/>
        </w:rPr>
        <w:t>Globalization</w:t>
      </w:r>
      <w:r w:rsidR="007E6EB4" w:rsidRPr="00B31A2D">
        <w:rPr>
          <w:rFonts w:asciiTheme="minorHAnsi" w:hAnsiTheme="minorHAnsi"/>
        </w:rPr>
        <w:t>:</w:t>
      </w:r>
    </w:p>
    <w:p w14:paraId="330BE0EB" w14:textId="77777777" w:rsidR="00C34227" w:rsidRPr="00B31A2D" w:rsidRDefault="00C34227" w:rsidP="00C34227">
      <w:pPr>
        <w:rPr>
          <w:rFonts w:asciiTheme="minorHAnsi" w:hAnsiTheme="minorHAnsi"/>
        </w:rPr>
      </w:pPr>
      <w:r w:rsidRPr="00B31A2D">
        <w:rPr>
          <w:rFonts w:asciiTheme="minorHAnsi" w:hAnsiTheme="minorHAnsi"/>
        </w:rPr>
        <w:t xml:space="preserve">In the context of culture or monetary policy, “globalization” has a variety of definitions. But, in the context of economics, “globalization” usually refers to efforts to integrate and harmonize cross-border flow of products. </w:t>
      </w:r>
    </w:p>
    <w:p w14:paraId="69C05CC1" w14:textId="77777777" w:rsidR="00C34227" w:rsidRPr="00B31A2D" w:rsidRDefault="00C34227" w:rsidP="00C34227">
      <w:pPr>
        <w:rPr>
          <w:rFonts w:asciiTheme="minorHAnsi" w:hAnsiTheme="minorHAnsi"/>
        </w:rPr>
      </w:pPr>
      <w:r w:rsidRPr="00B31A2D">
        <w:rPr>
          <w:rFonts w:asciiTheme="minorHAnsi" w:hAnsiTheme="minorHAnsi"/>
        </w:rPr>
        <w:t>Think of it this way</w:t>
      </w:r>
      <w:r w:rsidR="003336AA" w:rsidRPr="00B31A2D">
        <w:rPr>
          <w:rFonts w:asciiTheme="minorHAnsi" w:hAnsiTheme="minorHAnsi"/>
        </w:rPr>
        <w:t>:  Y</w:t>
      </w:r>
      <w:r w:rsidRPr="00B31A2D">
        <w:rPr>
          <w:rFonts w:asciiTheme="minorHAnsi" w:hAnsiTheme="minorHAnsi"/>
        </w:rPr>
        <w:t xml:space="preserve">ears ago the </w:t>
      </w:r>
      <w:proofErr w:type="gramStart"/>
      <w:r w:rsidRPr="00B31A2D">
        <w:rPr>
          <w:rFonts w:asciiTheme="minorHAnsi" w:hAnsiTheme="minorHAnsi"/>
        </w:rPr>
        <w:t>idea of similarities in the global economy were</w:t>
      </w:r>
      <w:proofErr w:type="gramEnd"/>
      <w:r w:rsidRPr="00B31A2D">
        <w:rPr>
          <w:rFonts w:asciiTheme="minorHAnsi" w:hAnsiTheme="minorHAnsi"/>
        </w:rPr>
        <w:t xml:space="preserve"> harder to imagine. The availability a product drastically differed from country to country – even from locality to locality. If you owed an antique shop in Kansas, you basically sold products to people in Kansas. If there was no antique dealer near you, it was difficult to get antiques. Now, getting a product from anywhere to anywhere (while still, obviously, far from uniform across the globe) </w:t>
      </w:r>
      <w:proofErr w:type="gramStart"/>
      <w:r w:rsidRPr="00B31A2D">
        <w:rPr>
          <w:rFonts w:asciiTheme="minorHAnsi" w:hAnsiTheme="minorHAnsi"/>
        </w:rPr>
        <w:t>is</w:t>
      </w:r>
      <w:proofErr w:type="gramEnd"/>
      <w:r w:rsidRPr="00B31A2D">
        <w:rPr>
          <w:rFonts w:asciiTheme="minorHAnsi" w:hAnsiTheme="minorHAnsi"/>
        </w:rPr>
        <w:t xml:space="preserve"> a little easier to imagine. That’s because “globalization” has created incentive to sell products to an international market of customers. </w:t>
      </w:r>
    </w:p>
    <w:p w14:paraId="13B33999" w14:textId="77777777" w:rsidR="00C34227" w:rsidRPr="00B31A2D" w:rsidRDefault="00C34227" w:rsidP="00C34227">
      <w:pPr>
        <w:rPr>
          <w:rFonts w:asciiTheme="minorHAnsi" w:hAnsiTheme="minorHAnsi"/>
        </w:rPr>
      </w:pPr>
      <w:r w:rsidRPr="00B31A2D">
        <w:rPr>
          <w:rFonts w:asciiTheme="minorHAnsi" w:hAnsiTheme="minorHAnsi"/>
        </w:rPr>
        <w:t xml:space="preserve">That’s great for the antique owner – but it has caused a corresponding pressure to “globalize” (in this case “to make uniform and similar”) things like wages, labor conditions, market access, prices, etc. Critical Theorists argue that such “globalization” tends to favor larger, wealthier nations at the expense of nations that do not currently have as much power in the international marketplace. </w:t>
      </w:r>
    </w:p>
    <w:p w14:paraId="5DB5621F" w14:textId="77777777" w:rsidR="00C34227" w:rsidRPr="00B31A2D" w:rsidRDefault="00C34227" w:rsidP="00C34227">
      <w:pPr>
        <w:rPr>
          <w:rFonts w:asciiTheme="minorHAnsi" w:hAnsiTheme="minorHAnsi"/>
        </w:rPr>
      </w:pPr>
    </w:p>
    <w:p w14:paraId="12821A4D" w14:textId="77777777" w:rsidR="00C34227" w:rsidRPr="00B31A2D" w:rsidRDefault="00C34227" w:rsidP="00C34227">
      <w:pPr>
        <w:pStyle w:val="Heading4"/>
        <w:rPr>
          <w:rFonts w:asciiTheme="minorHAnsi" w:hAnsiTheme="minorHAnsi"/>
        </w:rPr>
      </w:pPr>
      <w:r w:rsidRPr="00B31A2D">
        <w:rPr>
          <w:rFonts w:asciiTheme="minorHAnsi" w:hAnsiTheme="minorHAnsi"/>
        </w:rPr>
        <w:t>“High Quality” BIT or “High Standard” BIT</w:t>
      </w:r>
      <w:r w:rsidR="007E6EB4" w:rsidRPr="00B31A2D">
        <w:rPr>
          <w:rFonts w:asciiTheme="minorHAnsi" w:hAnsiTheme="minorHAnsi"/>
        </w:rPr>
        <w:t>:</w:t>
      </w:r>
    </w:p>
    <w:p w14:paraId="2437CA0D" w14:textId="77777777" w:rsidR="00C34227" w:rsidRPr="00B31A2D" w:rsidRDefault="00C34227" w:rsidP="00C34227">
      <w:pPr>
        <w:rPr>
          <w:rFonts w:asciiTheme="minorHAnsi" w:hAnsiTheme="minorHAnsi"/>
        </w:rPr>
      </w:pPr>
      <w:r w:rsidRPr="00B31A2D">
        <w:rPr>
          <w:rFonts w:asciiTheme="minorHAnsi" w:hAnsiTheme="minorHAnsi"/>
        </w:rPr>
        <w:t xml:space="preserve">When reading about US-China BIT negotiations, you will often see references to a “High Quality” BIT. This is almost always from an American trade official or commentator. It is a </w:t>
      </w:r>
      <w:proofErr w:type="gramStart"/>
      <w:r w:rsidRPr="00B31A2D">
        <w:rPr>
          <w:rFonts w:asciiTheme="minorHAnsi" w:hAnsiTheme="minorHAnsi"/>
        </w:rPr>
        <w:t>short-hand</w:t>
      </w:r>
      <w:proofErr w:type="gramEnd"/>
      <w:r w:rsidRPr="00B31A2D">
        <w:rPr>
          <w:rFonts w:asciiTheme="minorHAnsi" w:hAnsiTheme="minorHAnsi"/>
        </w:rPr>
        <w:t xml:space="preserve"> for “a Bilateral Investment Treaty that settles on terms that a favorable to the US negotiating stance”. A BIT that gets China to cave on central issues – like less protection for “China’s State-Owned-Enterprises” or a shorter “negative list” – is usually what is meant by a “High Quality” BIT. See entries for “SOE” (State-Owned Enterprises) and “Negative Lists” below. </w:t>
      </w:r>
    </w:p>
    <w:p w14:paraId="0B4F128B" w14:textId="77777777" w:rsidR="00C34227" w:rsidRPr="00B31A2D" w:rsidRDefault="00C34227" w:rsidP="00C34227">
      <w:pPr>
        <w:rPr>
          <w:rFonts w:asciiTheme="minorHAnsi" w:hAnsiTheme="minorHAnsi"/>
        </w:rPr>
      </w:pPr>
    </w:p>
    <w:p w14:paraId="73870C59" w14:textId="77777777" w:rsidR="00C34227" w:rsidRPr="00B31A2D" w:rsidRDefault="00C34227" w:rsidP="00C34227">
      <w:pPr>
        <w:pStyle w:val="Heading4"/>
        <w:rPr>
          <w:rFonts w:asciiTheme="minorHAnsi" w:hAnsiTheme="minorHAnsi"/>
        </w:rPr>
      </w:pPr>
      <w:r w:rsidRPr="00B31A2D">
        <w:rPr>
          <w:rFonts w:asciiTheme="minorHAnsi" w:hAnsiTheme="minorHAnsi"/>
        </w:rPr>
        <w:t>Huawei and the Huawei case before CFIUS</w:t>
      </w:r>
      <w:r w:rsidR="007E6EB4" w:rsidRPr="00B31A2D">
        <w:rPr>
          <w:rFonts w:asciiTheme="minorHAnsi" w:hAnsiTheme="minorHAnsi"/>
        </w:rPr>
        <w:t>:</w:t>
      </w:r>
    </w:p>
    <w:p w14:paraId="1EF1B8D5" w14:textId="77777777" w:rsidR="00C34227" w:rsidRPr="00B31A2D" w:rsidRDefault="00C34227" w:rsidP="00C34227">
      <w:pPr>
        <w:rPr>
          <w:rFonts w:asciiTheme="minorHAnsi" w:hAnsiTheme="minorHAnsi"/>
        </w:rPr>
      </w:pPr>
      <w:r w:rsidRPr="00B31A2D">
        <w:rPr>
          <w:rFonts w:asciiTheme="minorHAnsi" w:hAnsiTheme="minorHAnsi"/>
        </w:rPr>
        <w:t>Huawei is the name of China's largest telecommunications equipment maker. In 2010, they acquired a U.S. server technology company called “3Leaf”. CFIUS was uncomfortable having a server technology company in the US owned by Huawei – a company that was founded by a People's Liberation Army soldier (and a company that opponents say retains links with China's security services</w:t>
      </w:r>
      <w:r w:rsidR="001E3C0D" w:rsidRPr="00B31A2D">
        <w:rPr>
          <w:rFonts w:asciiTheme="minorHAnsi" w:hAnsiTheme="minorHAnsi"/>
        </w:rPr>
        <w:t>)</w:t>
      </w:r>
      <w:r w:rsidRPr="00B31A2D">
        <w:rPr>
          <w:rFonts w:asciiTheme="minorHAnsi" w:hAnsiTheme="minorHAnsi"/>
        </w:rPr>
        <w:t>. Huawei –fo</w:t>
      </w:r>
      <w:r w:rsidR="001E3C0D" w:rsidRPr="00B31A2D">
        <w:rPr>
          <w:rFonts w:asciiTheme="minorHAnsi" w:hAnsiTheme="minorHAnsi"/>
        </w:rPr>
        <w:t>r the record - denies the links</w:t>
      </w:r>
      <w:r w:rsidRPr="00B31A2D">
        <w:rPr>
          <w:rFonts w:asciiTheme="minorHAnsi" w:hAnsiTheme="minorHAnsi"/>
        </w:rPr>
        <w:t xml:space="preserve">. </w:t>
      </w:r>
    </w:p>
    <w:p w14:paraId="3A4C78A7" w14:textId="77777777" w:rsidR="00C34227" w:rsidRPr="00B31A2D" w:rsidRDefault="00C34227" w:rsidP="00C34227">
      <w:pPr>
        <w:rPr>
          <w:rFonts w:asciiTheme="minorHAnsi" w:hAnsiTheme="minorHAnsi"/>
        </w:rPr>
      </w:pPr>
      <w:r w:rsidRPr="00B31A2D">
        <w:rPr>
          <w:rFonts w:asciiTheme="minorHAnsi" w:hAnsiTheme="minorHAnsi"/>
        </w:rPr>
        <w:t xml:space="preserve">Although CFIUS did not make an order that Huawei divest from the US server company, they offered that recommendation. Initially Huawei said that they would wait to see if President Obama would act on the CFIUS recommendation – but, before he did, Huawei opted to pull away from the acquisition. </w:t>
      </w:r>
    </w:p>
    <w:p w14:paraId="22BD7E21" w14:textId="77777777" w:rsidR="00C34227" w:rsidRPr="00B31A2D" w:rsidRDefault="00C34227" w:rsidP="00C34227">
      <w:pPr>
        <w:rPr>
          <w:rFonts w:asciiTheme="minorHAnsi" w:hAnsiTheme="minorHAnsi"/>
        </w:rPr>
      </w:pPr>
    </w:p>
    <w:p w14:paraId="5A9C7B33" w14:textId="77777777" w:rsidR="00C34227" w:rsidRPr="00B31A2D" w:rsidRDefault="00C34227" w:rsidP="00C34227">
      <w:pPr>
        <w:pStyle w:val="Heading4"/>
        <w:rPr>
          <w:rFonts w:asciiTheme="minorHAnsi" w:hAnsiTheme="minorHAnsi"/>
        </w:rPr>
      </w:pPr>
      <w:r w:rsidRPr="00B31A2D">
        <w:rPr>
          <w:rFonts w:asciiTheme="minorHAnsi" w:hAnsiTheme="minorHAnsi"/>
        </w:rPr>
        <w:t>Interdependence</w:t>
      </w:r>
      <w:r w:rsidR="007E6EB4" w:rsidRPr="00B31A2D">
        <w:rPr>
          <w:rFonts w:asciiTheme="minorHAnsi" w:hAnsiTheme="minorHAnsi"/>
        </w:rPr>
        <w:t>:</w:t>
      </w:r>
    </w:p>
    <w:p w14:paraId="402F2ABF" w14:textId="77777777" w:rsidR="00C34227" w:rsidRPr="00B31A2D" w:rsidRDefault="00C34227" w:rsidP="00C34227">
      <w:pPr>
        <w:rPr>
          <w:rFonts w:asciiTheme="minorHAnsi" w:hAnsiTheme="minorHAnsi"/>
        </w:rPr>
      </w:pPr>
      <w:r w:rsidRPr="00B31A2D">
        <w:rPr>
          <w:rFonts w:asciiTheme="minorHAnsi" w:hAnsiTheme="minorHAnsi"/>
        </w:rPr>
        <w:t xml:space="preserve">In the context of trade and economics, “interdependency” is when two nations are </w:t>
      </w:r>
      <w:proofErr w:type="gramStart"/>
      <w:r w:rsidRPr="00B31A2D">
        <w:rPr>
          <w:rFonts w:asciiTheme="minorHAnsi" w:hAnsiTheme="minorHAnsi"/>
        </w:rPr>
        <w:t>mutually-reliant</w:t>
      </w:r>
      <w:proofErr w:type="gramEnd"/>
      <w:r w:rsidRPr="00B31A2D">
        <w:rPr>
          <w:rFonts w:asciiTheme="minorHAnsi" w:hAnsiTheme="minorHAnsi"/>
        </w:rPr>
        <w:t xml:space="preserve"> upon one another. This is also used in the context of international security – as some argue that interdependent nations cannot financially afford to risk war with such a profitable trading partner. The starter pack Affirmative may argue that a BIT will increase US-China interdependence and thus minimize the risk of aggression between the two countries. </w:t>
      </w:r>
    </w:p>
    <w:p w14:paraId="6C87A558" w14:textId="77777777" w:rsidR="00C34227" w:rsidRPr="00B31A2D" w:rsidRDefault="00C34227" w:rsidP="00C34227">
      <w:pPr>
        <w:rPr>
          <w:rFonts w:asciiTheme="minorHAnsi" w:hAnsiTheme="minorHAnsi"/>
        </w:rPr>
      </w:pPr>
    </w:p>
    <w:p w14:paraId="2ADF1782" w14:textId="77777777" w:rsidR="00C34227" w:rsidRPr="00B31A2D" w:rsidRDefault="000573F9" w:rsidP="00C34227">
      <w:pPr>
        <w:pStyle w:val="Heading4"/>
        <w:rPr>
          <w:rFonts w:asciiTheme="minorHAnsi" w:hAnsiTheme="minorHAnsi"/>
        </w:rPr>
      </w:pPr>
      <w:r w:rsidRPr="00B31A2D">
        <w:rPr>
          <w:rFonts w:asciiTheme="minorHAnsi" w:hAnsiTheme="minorHAnsi"/>
        </w:rPr>
        <w:t>“Most Favored Nation”, non-discr</w:t>
      </w:r>
      <w:r w:rsidR="007E6EB4" w:rsidRPr="00B31A2D">
        <w:rPr>
          <w:rFonts w:asciiTheme="minorHAnsi" w:hAnsiTheme="minorHAnsi"/>
        </w:rPr>
        <w:t>iminatory treatment:</w:t>
      </w:r>
    </w:p>
    <w:p w14:paraId="4B95977D" w14:textId="77777777" w:rsidR="00C34227" w:rsidRPr="00B31A2D" w:rsidRDefault="00C34227" w:rsidP="00C34227">
      <w:pPr>
        <w:rPr>
          <w:rFonts w:asciiTheme="minorHAnsi" w:hAnsiTheme="minorHAnsi"/>
        </w:rPr>
      </w:pPr>
      <w:r w:rsidRPr="00B31A2D">
        <w:rPr>
          <w:rFonts w:asciiTheme="minorHAnsi" w:hAnsiTheme="minorHAnsi"/>
        </w:rPr>
        <w:t>“MFN” stands for “Most Favored Nation” trading status. Th</w:t>
      </w:r>
      <w:r w:rsidR="000573F9" w:rsidRPr="00B31A2D">
        <w:rPr>
          <w:rFonts w:asciiTheme="minorHAnsi" w:hAnsiTheme="minorHAnsi"/>
        </w:rPr>
        <w:t xml:space="preserve">is phrase has two meanings – the second </w:t>
      </w:r>
      <w:r w:rsidRPr="00B31A2D">
        <w:rPr>
          <w:rFonts w:asciiTheme="minorHAnsi" w:hAnsiTheme="minorHAnsi"/>
        </w:rPr>
        <w:t>of which will arise in your research (but is dated</w:t>
      </w:r>
      <w:r w:rsidR="000573F9" w:rsidRPr="00B31A2D">
        <w:rPr>
          <w:rFonts w:asciiTheme="minorHAnsi" w:hAnsiTheme="minorHAnsi"/>
        </w:rPr>
        <w:t xml:space="preserve"> and less-relevant</w:t>
      </w:r>
      <w:r w:rsidRPr="00B31A2D">
        <w:rPr>
          <w:rFonts w:asciiTheme="minorHAnsi" w:hAnsiTheme="minorHAnsi"/>
        </w:rPr>
        <w:t xml:space="preserve">). </w:t>
      </w:r>
    </w:p>
    <w:p w14:paraId="44E17844" w14:textId="77777777" w:rsidR="00C34227" w:rsidRPr="00B31A2D" w:rsidRDefault="000573F9" w:rsidP="00C34227">
      <w:pPr>
        <w:rPr>
          <w:rFonts w:asciiTheme="minorHAnsi" w:hAnsiTheme="minorHAnsi"/>
        </w:rPr>
      </w:pPr>
      <w:r w:rsidRPr="00B31A2D">
        <w:rPr>
          <w:rFonts w:asciiTheme="minorHAnsi" w:hAnsiTheme="minorHAnsi"/>
        </w:rPr>
        <w:t xml:space="preserve">The first </w:t>
      </w:r>
      <w:r w:rsidR="00C34227" w:rsidRPr="00B31A2D">
        <w:rPr>
          <w:rFonts w:asciiTheme="minorHAnsi" w:hAnsiTheme="minorHAnsi"/>
        </w:rPr>
        <w:t>meaning of “MFN” is</w:t>
      </w:r>
      <w:r w:rsidRPr="00B31A2D">
        <w:rPr>
          <w:rFonts w:asciiTheme="minorHAnsi" w:hAnsiTheme="minorHAnsi"/>
        </w:rPr>
        <w:t xml:space="preserve"> more specific to </w:t>
      </w:r>
      <w:r w:rsidR="00C34227" w:rsidRPr="00B31A2D">
        <w:rPr>
          <w:rFonts w:asciiTheme="minorHAnsi" w:hAnsiTheme="minorHAnsi"/>
        </w:rPr>
        <w:t>BIT</w:t>
      </w:r>
      <w:r w:rsidRPr="00B31A2D">
        <w:rPr>
          <w:rFonts w:asciiTheme="minorHAnsi" w:hAnsiTheme="minorHAnsi"/>
        </w:rPr>
        <w:t>s</w:t>
      </w:r>
      <w:r w:rsidR="00C34227" w:rsidRPr="00B31A2D">
        <w:rPr>
          <w:rFonts w:asciiTheme="minorHAnsi" w:hAnsiTheme="minorHAnsi"/>
        </w:rPr>
        <w:t>. Many Bilateral Investment Treaties come with clause that uses the phrase “most favored nation” treatment. A n</w:t>
      </w:r>
      <w:r w:rsidRPr="00B31A2D">
        <w:rPr>
          <w:rFonts w:asciiTheme="minorHAnsi" w:hAnsiTheme="minorHAnsi"/>
        </w:rPr>
        <w:t>ation can sue (or seek arbitration against) a BIT partner</w:t>
      </w:r>
      <w:r w:rsidR="00C34227" w:rsidRPr="00B31A2D">
        <w:rPr>
          <w:rFonts w:asciiTheme="minorHAnsi" w:hAnsiTheme="minorHAnsi"/>
        </w:rPr>
        <w:t xml:space="preserve"> if it can demonstrate that it has been treated worse than investors from a third nation. If a US-China BIT contained a clause of this sort, China could seek arbitration against the US if they felt that the US CFIUS program was reviewing too many investors from China and not enough from, say, Canada. </w:t>
      </w:r>
    </w:p>
    <w:p w14:paraId="18CFAB16" w14:textId="77777777" w:rsidR="000573F9" w:rsidRPr="00B31A2D" w:rsidRDefault="000573F9" w:rsidP="00C34227">
      <w:pPr>
        <w:rPr>
          <w:rFonts w:asciiTheme="minorHAnsi" w:hAnsiTheme="minorHAnsi"/>
        </w:rPr>
      </w:pPr>
      <w:r w:rsidRPr="00B31A2D">
        <w:rPr>
          <w:rFonts w:asciiTheme="minorHAnsi" w:hAnsiTheme="minorHAnsi"/>
        </w:rPr>
        <w:t xml:space="preserve">This leads into a discussion of “non-discrimination”. “Non-discrimination” is a common-term in articles revolving around free trade. Truly free trade requires that nations do not “discriminate” against a product based on its country of origin. China complains that because US CFIUS review more commonly applies to investment projects from their country, the US is violating principles of “non-discrimination”. </w:t>
      </w:r>
    </w:p>
    <w:p w14:paraId="71E3316C" w14:textId="77777777" w:rsidR="000573F9" w:rsidRPr="00B31A2D" w:rsidRDefault="000573F9" w:rsidP="00C34227">
      <w:pPr>
        <w:rPr>
          <w:rFonts w:asciiTheme="minorHAnsi" w:hAnsiTheme="minorHAnsi"/>
        </w:rPr>
      </w:pPr>
      <w:r w:rsidRPr="00B31A2D">
        <w:rPr>
          <w:rFonts w:asciiTheme="minorHAnsi" w:hAnsiTheme="minorHAnsi"/>
        </w:rPr>
        <w:t xml:space="preserve">The second (and more dated) meaning is simple, but will arise a lot. The label “Normal Trade Relations status” (see “PNTR” below) used to be called “MFN”. The title was switched in the late 90s. </w:t>
      </w:r>
    </w:p>
    <w:p w14:paraId="33EBF28C" w14:textId="77777777" w:rsidR="00E46D13" w:rsidRPr="00B31A2D" w:rsidRDefault="000573F9" w:rsidP="00C34227">
      <w:pPr>
        <w:rPr>
          <w:rFonts w:asciiTheme="minorHAnsi" w:hAnsiTheme="minorHAnsi"/>
        </w:rPr>
      </w:pPr>
      <w:r w:rsidRPr="00B31A2D">
        <w:rPr>
          <w:rFonts w:asciiTheme="minorHAnsi" w:hAnsiTheme="minorHAnsi"/>
        </w:rPr>
        <w:t>In the 1990s there was much debate about whether to renew China’s “MFN”</w:t>
      </w:r>
      <w:r w:rsidR="00843F2E" w:rsidRPr="00B31A2D">
        <w:rPr>
          <w:rFonts w:asciiTheme="minorHAnsi" w:hAnsiTheme="minorHAnsi"/>
        </w:rPr>
        <w:t xml:space="preserve"> status. Articles that </w:t>
      </w:r>
      <w:proofErr w:type="gramStart"/>
      <w:r w:rsidR="00843F2E" w:rsidRPr="00B31A2D">
        <w:rPr>
          <w:rFonts w:asciiTheme="minorHAnsi" w:hAnsiTheme="minorHAnsi"/>
        </w:rPr>
        <w:t>say</w:t>
      </w:r>
      <w:proofErr w:type="gramEnd"/>
      <w:r w:rsidRPr="00B31A2D">
        <w:rPr>
          <w:rFonts w:asciiTheme="minorHAnsi" w:hAnsiTheme="minorHAnsi"/>
        </w:rPr>
        <w:t xml:space="preserve"> “China already has MFN status” will likely be referencing events</w:t>
      </w:r>
      <w:r w:rsidR="00843F2E" w:rsidRPr="00B31A2D">
        <w:rPr>
          <w:rFonts w:asciiTheme="minorHAnsi" w:hAnsiTheme="minorHAnsi"/>
        </w:rPr>
        <w:t xml:space="preserve"> from that time. While China does indeed have</w:t>
      </w:r>
      <w:r w:rsidRPr="00B31A2D">
        <w:rPr>
          <w:rFonts w:asciiTheme="minorHAnsi" w:hAnsiTheme="minorHAnsi"/>
        </w:rPr>
        <w:t xml:space="preserve"> “PNTR”, it does not mean that the Chinese negotiators feel as though a BIT with the US will truly secure CFIUS reviews that fulfill the spirit of “most favored</w:t>
      </w:r>
      <w:r w:rsidR="00843F2E" w:rsidRPr="00B31A2D">
        <w:rPr>
          <w:rFonts w:asciiTheme="minorHAnsi" w:hAnsiTheme="minorHAnsi"/>
        </w:rPr>
        <w:t>, non-</w:t>
      </w:r>
      <w:r w:rsidRPr="00B31A2D">
        <w:rPr>
          <w:rFonts w:asciiTheme="minorHAnsi" w:hAnsiTheme="minorHAnsi"/>
        </w:rPr>
        <w:t>discriminatory</w:t>
      </w:r>
      <w:r w:rsidR="00843F2E" w:rsidRPr="00B31A2D">
        <w:rPr>
          <w:rFonts w:asciiTheme="minorHAnsi" w:hAnsiTheme="minorHAnsi"/>
        </w:rPr>
        <w:t>”</w:t>
      </w:r>
      <w:r w:rsidRPr="00B31A2D">
        <w:rPr>
          <w:rFonts w:asciiTheme="minorHAnsi" w:hAnsiTheme="minorHAnsi"/>
        </w:rPr>
        <w:t xml:space="preserve"> enforcement.  </w:t>
      </w:r>
    </w:p>
    <w:p w14:paraId="7DC4B780" w14:textId="77777777" w:rsidR="00E46D13" w:rsidRPr="00B31A2D" w:rsidRDefault="00E46D13" w:rsidP="00C34227">
      <w:pPr>
        <w:rPr>
          <w:rFonts w:asciiTheme="minorHAnsi" w:hAnsiTheme="minorHAnsi"/>
        </w:rPr>
      </w:pPr>
    </w:p>
    <w:p w14:paraId="7EC0B71C" w14:textId="77777777" w:rsidR="00C34227" w:rsidRPr="00B31A2D" w:rsidRDefault="00C34227" w:rsidP="00C34227">
      <w:pPr>
        <w:pStyle w:val="Heading4"/>
        <w:rPr>
          <w:rFonts w:asciiTheme="minorHAnsi" w:hAnsiTheme="minorHAnsi"/>
        </w:rPr>
      </w:pPr>
      <w:r w:rsidRPr="00B31A2D">
        <w:rPr>
          <w:rFonts w:asciiTheme="minorHAnsi" w:hAnsiTheme="minorHAnsi"/>
        </w:rPr>
        <w:t>“Model” BIT’s</w:t>
      </w:r>
      <w:r w:rsidR="007E6EB4" w:rsidRPr="00B31A2D">
        <w:rPr>
          <w:rFonts w:asciiTheme="minorHAnsi" w:hAnsiTheme="minorHAnsi"/>
        </w:rPr>
        <w:t>:</w:t>
      </w:r>
    </w:p>
    <w:p w14:paraId="423DB910" w14:textId="77777777" w:rsidR="00C34227" w:rsidRPr="00B31A2D" w:rsidRDefault="00C34227" w:rsidP="00C34227">
      <w:pPr>
        <w:rPr>
          <w:rFonts w:asciiTheme="minorHAnsi" w:hAnsiTheme="minorHAnsi"/>
        </w:rPr>
      </w:pPr>
      <w:r w:rsidRPr="00B31A2D">
        <w:rPr>
          <w:rFonts w:asciiTheme="minorHAnsi" w:hAnsiTheme="minorHAnsi"/>
        </w:rPr>
        <w:t xml:space="preserve">As mentioned earlier, the US has BITs with over 40 nations. Instead of negotiating all future BITs from scratch, President Obama decided in 2012 to create “a model BIT”. While there are differences in the 40+ active US BIT programs, the “Model BIT” was created to give future BIT partners a feel for what to expect in US negotiations. </w:t>
      </w:r>
    </w:p>
    <w:p w14:paraId="54F17972" w14:textId="77777777" w:rsidR="00C34227" w:rsidRPr="00B31A2D" w:rsidRDefault="00C34227" w:rsidP="00C34227">
      <w:pPr>
        <w:rPr>
          <w:rFonts w:asciiTheme="minorHAnsi" w:hAnsiTheme="minorHAnsi"/>
        </w:rPr>
      </w:pPr>
      <w:r w:rsidRPr="00B31A2D">
        <w:rPr>
          <w:rFonts w:asciiTheme="minorHAnsi" w:hAnsiTheme="minorHAnsi"/>
        </w:rPr>
        <w:t xml:space="preserve">The Affirmative will argue that the model US BIT won’t work for China – and that the US will need to scrap a “one size fits all” negotiating stance. The 1AC evidence from Martina in ’15 argues that the Model US BIT was a strong negotiating stance </w:t>
      </w:r>
      <w:proofErr w:type="gramStart"/>
      <w:r w:rsidRPr="00B31A2D">
        <w:rPr>
          <w:rFonts w:asciiTheme="minorHAnsi" w:hAnsiTheme="minorHAnsi"/>
        </w:rPr>
        <w:t>in the first 24 rounds-</w:t>
      </w:r>
      <w:proofErr w:type="gramEnd"/>
      <w:r w:rsidRPr="00B31A2D">
        <w:rPr>
          <w:rFonts w:asciiTheme="minorHAnsi" w:hAnsiTheme="minorHAnsi"/>
        </w:rPr>
        <w:t xml:space="preserve"> but that it will need to soften going forward. </w:t>
      </w:r>
    </w:p>
    <w:p w14:paraId="4ECCF410" w14:textId="77777777" w:rsidR="00C34227" w:rsidRPr="00B31A2D" w:rsidRDefault="00C34227" w:rsidP="00C34227">
      <w:pPr>
        <w:rPr>
          <w:rFonts w:asciiTheme="minorHAnsi" w:hAnsiTheme="minorHAnsi"/>
        </w:rPr>
      </w:pPr>
      <w:r w:rsidRPr="00B31A2D">
        <w:rPr>
          <w:rFonts w:asciiTheme="minorHAnsi" w:hAnsiTheme="minorHAnsi"/>
        </w:rPr>
        <w:t xml:space="preserve">The Negative will argue that deviating from the Model US BIT will weaken US leverage in BIT negotiations with future partners.  </w:t>
      </w:r>
    </w:p>
    <w:p w14:paraId="27BBE800" w14:textId="77777777" w:rsidR="00C34227" w:rsidRPr="00B31A2D" w:rsidRDefault="00C34227" w:rsidP="00C34227">
      <w:pPr>
        <w:rPr>
          <w:rFonts w:asciiTheme="minorHAnsi" w:hAnsiTheme="minorHAnsi"/>
        </w:rPr>
      </w:pPr>
    </w:p>
    <w:p w14:paraId="6EC007D6" w14:textId="77777777" w:rsidR="00C34227" w:rsidRPr="00B31A2D" w:rsidRDefault="00C34227" w:rsidP="00C34227">
      <w:pPr>
        <w:pStyle w:val="Heading4"/>
        <w:rPr>
          <w:rFonts w:asciiTheme="minorHAnsi" w:hAnsiTheme="minorHAnsi"/>
        </w:rPr>
      </w:pPr>
      <w:r w:rsidRPr="00B31A2D">
        <w:rPr>
          <w:rFonts w:asciiTheme="minorHAnsi" w:hAnsiTheme="minorHAnsi"/>
        </w:rPr>
        <w:t>“Negative Lists</w:t>
      </w:r>
      <w:proofErr w:type="gramStart"/>
      <w:r w:rsidRPr="00B31A2D">
        <w:rPr>
          <w:rFonts w:asciiTheme="minorHAnsi" w:hAnsiTheme="minorHAnsi"/>
        </w:rPr>
        <w:t>”</w:t>
      </w:r>
      <w:r w:rsidR="007E6EB4" w:rsidRPr="00B31A2D">
        <w:rPr>
          <w:rFonts w:asciiTheme="minorHAnsi" w:hAnsiTheme="minorHAnsi"/>
        </w:rPr>
        <w:t xml:space="preserve"> :</w:t>
      </w:r>
      <w:proofErr w:type="gramEnd"/>
    </w:p>
    <w:p w14:paraId="57F993A7" w14:textId="77777777" w:rsidR="00C34227" w:rsidRPr="00B31A2D" w:rsidRDefault="00C34227" w:rsidP="00C34227">
      <w:pPr>
        <w:rPr>
          <w:rFonts w:asciiTheme="minorHAnsi" w:hAnsiTheme="minorHAnsi"/>
        </w:rPr>
      </w:pPr>
      <w:r w:rsidRPr="00B31A2D">
        <w:rPr>
          <w:rFonts w:asciiTheme="minorHAnsi" w:hAnsiTheme="minorHAnsi"/>
        </w:rPr>
        <w:t xml:space="preserve">An analogy might help explain this item. Imagine that you are deciding which college you would like to attend. Further imagine that your parents are being “hands-on” and saying that they need to approve of your final college choice. Well, there are thousands of colleges and you could talk about a new one every day. This would probably hurt your relationship and chew-up time that could be better invested in other negotiations with your parents. </w:t>
      </w:r>
    </w:p>
    <w:p w14:paraId="1CA251B3" w14:textId="77777777" w:rsidR="00C34227" w:rsidRPr="00B31A2D" w:rsidRDefault="00C34227" w:rsidP="00C34227">
      <w:pPr>
        <w:rPr>
          <w:rFonts w:asciiTheme="minorHAnsi" w:hAnsiTheme="minorHAnsi"/>
        </w:rPr>
      </w:pPr>
      <w:r w:rsidRPr="00B31A2D">
        <w:rPr>
          <w:rFonts w:asciiTheme="minorHAnsi" w:hAnsiTheme="minorHAnsi"/>
        </w:rPr>
        <w:t xml:space="preserve">Imagine – instead – that you each entered your next college discussion with a list that said “these colleges – but only these colleges – are a no go for me”. The upside would be you would limit the negotiation and stop the constant haggling. </w:t>
      </w:r>
    </w:p>
    <w:p w14:paraId="1A250650" w14:textId="77777777" w:rsidR="00C34227" w:rsidRPr="00B31A2D" w:rsidRDefault="00C34227" w:rsidP="00C34227">
      <w:pPr>
        <w:rPr>
          <w:rFonts w:asciiTheme="minorHAnsi" w:hAnsiTheme="minorHAnsi"/>
        </w:rPr>
      </w:pPr>
      <w:r w:rsidRPr="00B31A2D">
        <w:rPr>
          <w:rFonts w:asciiTheme="minorHAnsi" w:hAnsiTheme="minorHAnsi"/>
        </w:rPr>
        <w:t xml:space="preserve">A concrete example of progress in US-China BIT negotiations has been the emergence of something called the “negative list”. In the earliest rounds of BIT negotiations the US and China both knew that they wanted to keep some sections of their economy protected from foreign investment. It is common – for instance – for military hardware to not be constructed by a foreign investor. But, both the US and China had refused to outline </w:t>
      </w:r>
      <w:r w:rsidRPr="00B31A2D">
        <w:rPr>
          <w:rFonts w:asciiTheme="minorHAnsi" w:hAnsiTheme="minorHAnsi"/>
          <w:i/>
          <w:u w:val="single"/>
        </w:rPr>
        <w:t>which</w:t>
      </w:r>
      <w:r w:rsidRPr="00B31A2D">
        <w:rPr>
          <w:rFonts w:asciiTheme="minorHAnsi" w:hAnsiTheme="minorHAnsi"/>
        </w:rPr>
        <w:t xml:space="preserve"> sectors they were going to protect (and thus exempt from the BIT).  Instead of tinkering with every sector, both sides agreed to a breakthrough. They agreed that the other side could assume that EVERY sector of the economy was open to investment – unless it appeared on their “negative list”. </w:t>
      </w:r>
    </w:p>
    <w:p w14:paraId="196FED14" w14:textId="77777777" w:rsidR="0042479E" w:rsidRPr="00B31A2D" w:rsidRDefault="0042479E" w:rsidP="00C34227">
      <w:pPr>
        <w:rPr>
          <w:rFonts w:asciiTheme="minorHAnsi" w:hAnsiTheme="minorHAnsi"/>
        </w:rPr>
      </w:pPr>
      <w:r w:rsidRPr="00B31A2D">
        <w:rPr>
          <w:rFonts w:asciiTheme="minorHAnsi" w:hAnsiTheme="minorHAnsi"/>
        </w:rPr>
        <w:t>This cite outlines the US’s Negative List:</w:t>
      </w:r>
    </w:p>
    <w:p w14:paraId="75E6CCB6" w14:textId="77777777" w:rsidR="0042479E" w:rsidRPr="00B31A2D" w:rsidRDefault="0042479E" w:rsidP="00C34227">
      <w:pPr>
        <w:rPr>
          <w:rFonts w:asciiTheme="minorHAnsi" w:hAnsiTheme="minorHAnsi"/>
        </w:rPr>
      </w:pPr>
      <w:r w:rsidRPr="00B31A2D">
        <w:rPr>
          <w:rFonts w:asciiTheme="minorHAnsi" w:hAnsiTheme="minorHAnsi"/>
        </w:rPr>
        <w:tab/>
        <w:t>https://www.uschina.org/sites/default/files/Negative%20list%20summary.pdf</w:t>
      </w:r>
    </w:p>
    <w:p w14:paraId="32486804" w14:textId="77777777" w:rsidR="00C34227" w:rsidRPr="00B31A2D" w:rsidRDefault="00C34227" w:rsidP="00C34227">
      <w:pPr>
        <w:rPr>
          <w:rFonts w:asciiTheme="minorHAnsi" w:hAnsiTheme="minorHAnsi"/>
        </w:rPr>
      </w:pPr>
      <w:r w:rsidRPr="00B31A2D">
        <w:rPr>
          <w:rFonts w:asciiTheme="minorHAnsi" w:hAnsiTheme="minorHAnsi"/>
        </w:rPr>
        <w:t xml:space="preserve">Most authors contend that this “negative list” approach is a sign that both sides (but especially China) is genuinely interested in reaching a deal. As of June 2016, the US’s stance was that “China’s negative list was too long” (meaning that they had too many sectors where US investment would not be allowed). In reaction, China has agreed to submit a new negative list in “the middle of June” (right at the start of the Georgetown camp). This will be a very significant development for the BIT Affirmative. It remains to be seen if the June negative list will satisfy US negotiators. </w:t>
      </w:r>
    </w:p>
    <w:p w14:paraId="1ECB2BB6" w14:textId="77777777" w:rsidR="00E46D13" w:rsidRPr="00B31A2D" w:rsidRDefault="00E46D13" w:rsidP="005E66D4">
      <w:pPr>
        <w:rPr>
          <w:rFonts w:asciiTheme="minorHAnsi" w:hAnsiTheme="minorHAnsi"/>
        </w:rPr>
      </w:pPr>
    </w:p>
    <w:p w14:paraId="735898D1" w14:textId="77777777" w:rsidR="005E66D4" w:rsidRPr="00B31A2D" w:rsidRDefault="005E66D4" w:rsidP="005E66D4">
      <w:pPr>
        <w:pStyle w:val="Heading4"/>
        <w:rPr>
          <w:rFonts w:asciiTheme="minorHAnsi" w:hAnsiTheme="minorHAnsi"/>
        </w:rPr>
      </w:pPr>
      <w:r w:rsidRPr="00B31A2D">
        <w:rPr>
          <w:rFonts w:asciiTheme="minorHAnsi" w:hAnsiTheme="minorHAnsi"/>
        </w:rPr>
        <w:t xml:space="preserve">One Belt, One </w:t>
      </w:r>
      <w:proofErr w:type="gramStart"/>
      <w:r w:rsidRPr="00B31A2D">
        <w:rPr>
          <w:rFonts w:asciiTheme="minorHAnsi" w:hAnsiTheme="minorHAnsi"/>
        </w:rPr>
        <w:t>Road</w:t>
      </w:r>
      <w:r w:rsidR="007E6EB4" w:rsidRPr="00B31A2D">
        <w:rPr>
          <w:rFonts w:asciiTheme="minorHAnsi" w:hAnsiTheme="minorHAnsi"/>
        </w:rPr>
        <w:t xml:space="preserve"> :</w:t>
      </w:r>
      <w:proofErr w:type="gramEnd"/>
    </w:p>
    <w:p w14:paraId="28EB7081" w14:textId="77777777" w:rsidR="005E66D4" w:rsidRPr="00B31A2D" w:rsidRDefault="005E66D4" w:rsidP="005E66D4">
      <w:pPr>
        <w:rPr>
          <w:rFonts w:asciiTheme="minorHAnsi" w:hAnsiTheme="minorHAnsi"/>
        </w:rPr>
      </w:pPr>
      <w:r w:rsidRPr="00B31A2D">
        <w:rPr>
          <w:rFonts w:asciiTheme="minorHAnsi" w:hAnsiTheme="minorHAnsi"/>
        </w:rPr>
        <w:t>A Chinese strategy destined to increase its influence. If successful, the ambitious program would make China a principal economic and diplomatic force in Eurasian integration. One Belt, One Road calls for increased diplomatic coordination and trade deals throughout nations in Asia, Europe, the Middle East, and Africa.</w:t>
      </w:r>
    </w:p>
    <w:p w14:paraId="6B47D1F6" w14:textId="77777777" w:rsidR="005E66D4" w:rsidRPr="00B31A2D" w:rsidRDefault="005E66D4" w:rsidP="005E66D4">
      <w:pPr>
        <w:rPr>
          <w:rFonts w:asciiTheme="minorHAnsi" w:hAnsiTheme="minorHAnsi"/>
        </w:rPr>
      </w:pPr>
      <w:r w:rsidRPr="00B31A2D">
        <w:rPr>
          <w:rFonts w:asciiTheme="minorHAnsi" w:hAnsiTheme="minorHAnsi"/>
        </w:rPr>
        <w:t xml:space="preserve">Some argue that China’s push for this new initiative is a reaction to the US “Pivot” strategy (see below). </w:t>
      </w:r>
    </w:p>
    <w:p w14:paraId="3D4EC70C" w14:textId="77777777" w:rsidR="005E66D4" w:rsidRPr="00B31A2D" w:rsidRDefault="005E66D4" w:rsidP="00C34227">
      <w:pPr>
        <w:rPr>
          <w:rFonts w:asciiTheme="minorHAnsi" w:hAnsiTheme="minorHAnsi"/>
        </w:rPr>
      </w:pPr>
    </w:p>
    <w:p w14:paraId="1236FACB" w14:textId="77777777" w:rsidR="00C34227" w:rsidRPr="00B31A2D" w:rsidRDefault="00C34227" w:rsidP="00C34227">
      <w:pPr>
        <w:pStyle w:val="Heading4"/>
        <w:rPr>
          <w:rFonts w:asciiTheme="minorHAnsi" w:hAnsiTheme="minorHAnsi"/>
        </w:rPr>
      </w:pPr>
      <w:r w:rsidRPr="00B31A2D">
        <w:rPr>
          <w:rFonts w:asciiTheme="minorHAnsi" w:hAnsiTheme="minorHAnsi"/>
        </w:rPr>
        <w:t>“Pivot” or “Rebalance</w:t>
      </w:r>
      <w:proofErr w:type="gramStart"/>
      <w:r w:rsidRPr="00B31A2D">
        <w:rPr>
          <w:rFonts w:asciiTheme="minorHAnsi" w:hAnsiTheme="minorHAnsi"/>
        </w:rPr>
        <w:t>”</w:t>
      </w:r>
      <w:r w:rsidR="007E6EB4" w:rsidRPr="00B31A2D">
        <w:rPr>
          <w:rFonts w:asciiTheme="minorHAnsi" w:hAnsiTheme="minorHAnsi"/>
        </w:rPr>
        <w:t xml:space="preserve"> :</w:t>
      </w:r>
      <w:proofErr w:type="gramEnd"/>
    </w:p>
    <w:p w14:paraId="623FF2A5" w14:textId="77777777" w:rsidR="00C34227" w:rsidRPr="00B31A2D" w:rsidRDefault="00C34227" w:rsidP="00C34227">
      <w:pPr>
        <w:rPr>
          <w:rFonts w:asciiTheme="minorHAnsi" w:hAnsiTheme="minorHAnsi"/>
        </w:rPr>
      </w:pPr>
      <w:r w:rsidRPr="00B31A2D">
        <w:rPr>
          <w:rFonts w:asciiTheme="minorHAnsi" w:hAnsiTheme="minorHAnsi"/>
        </w:rPr>
        <w:t xml:space="preserve">Also sometimes called “The Asia Pivot”. In November of 2011, President Obama and then-Secretary of State Hillary Clinton began to unveil a strategy called “the Pivot to Asia”. The terminology later shifted and the idea was referred to as “the Asia Rebalance”. </w:t>
      </w:r>
    </w:p>
    <w:p w14:paraId="4A4C86EC" w14:textId="77777777" w:rsidR="00C34227" w:rsidRPr="00B31A2D" w:rsidRDefault="00C34227" w:rsidP="00C34227">
      <w:pPr>
        <w:rPr>
          <w:rFonts w:asciiTheme="minorHAnsi" w:hAnsiTheme="minorHAnsi"/>
        </w:rPr>
      </w:pPr>
      <w:r w:rsidRPr="00B31A2D">
        <w:rPr>
          <w:rFonts w:asciiTheme="minorHAnsi" w:hAnsiTheme="minorHAnsi"/>
        </w:rPr>
        <w:t xml:space="preserve">In short, the Pivot is destined to place greater economic and military attention on Asia – arguing that </w:t>
      </w:r>
      <w:proofErr w:type="gramStart"/>
      <w:r w:rsidRPr="00B31A2D">
        <w:rPr>
          <w:rFonts w:asciiTheme="minorHAnsi" w:hAnsiTheme="minorHAnsi"/>
        </w:rPr>
        <w:t>such attention was justified by the huge populations</w:t>
      </w:r>
      <w:proofErr w:type="gramEnd"/>
      <w:r w:rsidRPr="00B31A2D">
        <w:rPr>
          <w:rFonts w:asciiTheme="minorHAnsi" w:hAnsiTheme="minorHAnsi"/>
        </w:rPr>
        <w:t xml:space="preserve"> and influence that the region holds. </w:t>
      </w:r>
    </w:p>
    <w:p w14:paraId="74E0E38C" w14:textId="77777777" w:rsidR="00C34227" w:rsidRPr="00B31A2D" w:rsidRDefault="00C34227" w:rsidP="00C34227">
      <w:pPr>
        <w:rPr>
          <w:rFonts w:asciiTheme="minorHAnsi" w:hAnsiTheme="minorHAnsi"/>
        </w:rPr>
      </w:pPr>
      <w:r w:rsidRPr="00B31A2D">
        <w:rPr>
          <w:rFonts w:asciiTheme="minorHAnsi" w:hAnsiTheme="minorHAnsi"/>
        </w:rPr>
        <w:t xml:space="preserve">To some – including many in China – the “Pivot” is an effort to counter or contain China. This is denied by US Officials – who frequently state that China is welcome to become part of the broader Pivot strategy. Two of the more central components of the Pivot are: adding a military presence to the region and attempting to increase trade with some trade partners. </w:t>
      </w:r>
      <w:r w:rsidRPr="00B31A2D">
        <w:rPr>
          <w:rFonts w:asciiTheme="minorHAnsi" w:hAnsiTheme="minorHAnsi"/>
        </w:rPr>
        <w:tab/>
      </w:r>
    </w:p>
    <w:p w14:paraId="72866D90" w14:textId="77777777" w:rsidR="00C34227" w:rsidRPr="00B31A2D" w:rsidRDefault="00C34227" w:rsidP="00C34227">
      <w:pPr>
        <w:rPr>
          <w:rFonts w:asciiTheme="minorHAnsi" w:hAnsiTheme="minorHAnsi"/>
        </w:rPr>
      </w:pPr>
    </w:p>
    <w:p w14:paraId="2A262952" w14:textId="77777777" w:rsidR="00C34227" w:rsidRPr="00B31A2D" w:rsidRDefault="00C34227" w:rsidP="00C34227">
      <w:pPr>
        <w:pStyle w:val="Heading4"/>
        <w:rPr>
          <w:rFonts w:asciiTheme="minorHAnsi" w:hAnsiTheme="minorHAnsi"/>
        </w:rPr>
      </w:pPr>
      <w:r w:rsidRPr="00B31A2D">
        <w:rPr>
          <w:rFonts w:asciiTheme="minorHAnsi" w:hAnsiTheme="minorHAnsi"/>
        </w:rPr>
        <w:t>PLA</w:t>
      </w:r>
      <w:r w:rsidR="007E6EB4" w:rsidRPr="00B31A2D">
        <w:rPr>
          <w:rFonts w:asciiTheme="minorHAnsi" w:hAnsiTheme="minorHAnsi"/>
        </w:rPr>
        <w:t>:</w:t>
      </w:r>
    </w:p>
    <w:p w14:paraId="150BF9F2" w14:textId="77777777" w:rsidR="00C34227" w:rsidRPr="00B31A2D" w:rsidRDefault="00C34227" w:rsidP="00C34227">
      <w:pPr>
        <w:rPr>
          <w:rFonts w:asciiTheme="minorHAnsi" w:hAnsiTheme="minorHAnsi"/>
        </w:rPr>
      </w:pPr>
      <w:proofErr w:type="gramStart"/>
      <w:r w:rsidRPr="00B31A2D">
        <w:rPr>
          <w:rFonts w:asciiTheme="minorHAnsi" w:hAnsiTheme="minorHAnsi"/>
        </w:rPr>
        <w:t>China’s Army.</w:t>
      </w:r>
      <w:proofErr w:type="gramEnd"/>
      <w:r w:rsidRPr="00B31A2D">
        <w:rPr>
          <w:rFonts w:asciiTheme="minorHAnsi" w:hAnsiTheme="minorHAnsi"/>
        </w:rPr>
        <w:t xml:space="preserve"> PLA stands for “The People's Liberation Army”. The PLA has 2,285,000 personnel – making it the largest the world's largest active military force.</w:t>
      </w:r>
    </w:p>
    <w:p w14:paraId="07807383" w14:textId="77777777" w:rsidR="00C34227" w:rsidRPr="00B31A2D" w:rsidRDefault="00C34227" w:rsidP="00C34227">
      <w:pPr>
        <w:rPr>
          <w:rFonts w:asciiTheme="minorHAnsi" w:hAnsiTheme="minorHAnsi"/>
        </w:rPr>
      </w:pPr>
    </w:p>
    <w:p w14:paraId="65DC1DB6" w14:textId="77777777" w:rsidR="00C34227" w:rsidRPr="00B31A2D" w:rsidRDefault="00C34227" w:rsidP="00C34227">
      <w:pPr>
        <w:pStyle w:val="Heading4"/>
        <w:rPr>
          <w:rFonts w:asciiTheme="minorHAnsi" w:hAnsiTheme="minorHAnsi"/>
        </w:rPr>
      </w:pPr>
      <w:r w:rsidRPr="00B31A2D">
        <w:rPr>
          <w:rFonts w:asciiTheme="minorHAnsi" w:hAnsiTheme="minorHAnsi"/>
        </w:rPr>
        <w:t>PNTR</w:t>
      </w:r>
      <w:r w:rsidR="007E6EB4" w:rsidRPr="00B31A2D">
        <w:rPr>
          <w:rFonts w:asciiTheme="minorHAnsi" w:hAnsiTheme="minorHAnsi"/>
        </w:rPr>
        <w:t>:</w:t>
      </w:r>
      <w:r w:rsidRPr="00B31A2D">
        <w:rPr>
          <w:rFonts w:asciiTheme="minorHAnsi" w:hAnsiTheme="minorHAnsi"/>
        </w:rPr>
        <w:t xml:space="preserve"> </w:t>
      </w:r>
    </w:p>
    <w:p w14:paraId="486CC701" w14:textId="77777777" w:rsidR="00C34227" w:rsidRPr="00B31A2D" w:rsidRDefault="00C34227" w:rsidP="00C34227">
      <w:pPr>
        <w:rPr>
          <w:rFonts w:asciiTheme="minorHAnsi" w:hAnsiTheme="minorHAnsi"/>
        </w:rPr>
      </w:pPr>
      <w:r w:rsidRPr="00B31A2D">
        <w:rPr>
          <w:rFonts w:asciiTheme="minorHAnsi" w:hAnsiTheme="minorHAnsi"/>
        </w:rPr>
        <w:t>Stands for “Permanent Normal Trade Relations” status. PNTR is a legal designation for free trade with a foreign nation. Although it</w:t>
      </w:r>
      <w:r w:rsidR="00B548AF">
        <w:rPr>
          <w:rFonts w:asciiTheme="minorHAnsi" w:hAnsiTheme="minorHAnsi"/>
        </w:rPr>
        <w:t xml:space="preserve"> did not do so for many years, t</w:t>
      </w:r>
      <w:r w:rsidRPr="00B31A2D">
        <w:rPr>
          <w:rFonts w:asciiTheme="minorHAnsi" w:hAnsiTheme="minorHAnsi"/>
        </w:rPr>
        <w:t>he US did extend PNTR status to China.</w:t>
      </w:r>
      <w:bookmarkStart w:id="0" w:name="_GoBack"/>
      <w:bookmarkEnd w:id="0"/>
    </w:p>
    <w:p w14:paraId="101B3CD2" w14:textId="77777777" w:rsidR="00C34227" w:rsidRPr="00B31A2D" w:rsidRDefault="00C34227" w:rsidP="00C34227">
      <w:pPr>
        <w:rPr>
          <w:rFonts w:asciiTheme="minorHAnsi" w:hAnsiTheme="minorHAnsi"/>
        </w:rPr>
      </w:pPr>
    </w:p>
    <w:p w14:paraId="7FF8F464" w14:textId="77777777" w:rsidR="00C34227" w:rsidRPr="00B31A2D" w:rsidRDefault="00C34227" w:rsidP="00C34227">
      <w:pPr>
        <w:pStyle w:val="Heading4"/>
        <w:rPr>
          <w:rFonts w:asciiTheme="minorHAnsi" w:hAnsiTheme="minorHAnsi"/>
        </w:rPr>
      </w:pPr>
      <w:r w:rsidRPr="00B31A2D">
        <w:rPr>
          <w:rFonts w:asciiTheme="minorHAnsi" w:hAnsiTheme="minorHAnsi"/>
        </w:rPr>
        <w:t>PRC</w:t>
      </w:r>
      <w:r w:rsidR="007E6EB4" w:rsidRPr="00B31A2D">
        <w:rPr>
          <w:rFonts w:asciiTheme="minorHAnsi" w:hAnsiTheme="minorHAnsi"/>
        </w:rPr>
        <w:t>:</w:t>
      </w:r>
    </w:p>
    <w:p w14:paraId="0CC491B3" w14:textId="77777777" w:rsidR="00C34227" w:rsidRPr="00B31A2D" w:rsidRDefault="00C34227" w:rsidP="00C34227">
      <w:pPr>
        <w:rPr>
          <w:rFonts w:asciiTheme="minorHAnsi" w:hAnsiTheme="minorHAnsi"/>
        </w:rPr>
      </w:pPr>
      <w:r w:rsidRPr="00B31A2D">
        <w:rPr>
          <w:rFonts w:asciiTheme="minorHAnsi" w:hAnsiTheme="minorHAnsi"/>
        </w:rPr>
        <w:t xml:space="preserve">Stands for “People’s Republic of China” – the formal designation for “China”. </w:t>
      </w:r>
    </w:p>
    <w:p w14:paraId="6C162CC2" w14:textId="77777777" w:rsidR="00C34227" w:rsidRPr="00B31A2D" w:rsidRDefault="00C34227" w:rsidP="00C34227">
      <w:pPr>
        <w:rPr>
          <w:rFonts w:asciiTheme="minorHAnsi" w:hAnsiTheme="minorHAnsi"/>
        </w:rPr>
      </w:pPr>
    </w:p>
    <w:p w14:paraId="29BFF92D" w14:textId="77777777" w:rsidR="00C34227" w:rsidRPr="00B31A2D" w:rsidRDefault="00C34227" w:rsidP="00C34227">
      <w:pPr>
        <w:pStyle w:val="Heading4"/>
        <w:rPr>
          <w:rFonts w:asciiTheme="minorHAnsi" w:hAnsiTheme="minorHAnsi"/>
        </w:rPr>
      </w:pPr>
      <w:r w:rsidRPr="00B31A2D">
        <w:rPr>
          <w:rFonts w:asciiTheme="minorHAnsi" w:hAnsiTheme="minorHAnsi"/>
        </w:rPr>
        <w:t>QPQ</w:t>
      </w:r>
      <w:r w:rsidR="007E6EB4" w:rsidRPr="00B31A2D">
        <w:rPr>
          <w:rFonts w:asciiTheme="minorHAnsi" w:hAnsiTheme="minorHAnsi"/>
        </w:rPr>
        <w:t>:</w:t>
      </w:r>
    </w:p>
    <w:p w14:paraId="44C70000" w14:textId="77777777" w:rsidR="00C34227" w:rsidRPr="00B31A2D" w:rsidRDefault="00C34227" w:rsidP="00C34227">
      <w:pPr>
        <w:rPr>
          <w:rFonts w:asciiTheme="minorHAnsi" w:hAnsiTheme="minorHAnsi"/>
        </w:rPr>
      </w:pPr>
      <w:r w:rsidRPr="00B31A2D">
        <w:rPr>
          <w:rFonts w:asciiTheme="minorHAnsi" w:hAnsiTheme="minorHAnsi"/>
        </w:rPr>
        <w:t xml:space="preserve">“Quid pro quo” means "this for that" in Latin. It has different meanings based on context – but it is most commonly used in the debate community to describe a plan or counterplan that has one country offer a policy change X in exchange for an agreement that another country will do Y. </w:t>
      </w:r>
    </w:p>
    <w:p w14:paraId="2157D2DF" w14:textId="77777777" w:rsidR="00C34227" w:rsidRPr="00B31A2D" w:rsidRDefault="00C34227" w:rsidP="00C34227">
      <w:pPr>
        <w:rPr>
          <w:rFonts w:asciiTheme="minorHAnsi" w:hAnsiTheme="minorHAnsi"/>
        </w:rPr>
      </w:pPr>
      <w:r w:rsidRPr="00B31A2D">
        <w:rPr>
          <w:rFonts w:asciiTheme="minorHAnsi" w:hAnsiTheme="minorHAnsi"/>
        </w:rPr>
        <w:t xml:space="preserve">A common “QPQ” Affirmative might have the US offer to end CFIUS national security review of Chinese investment if China agrees to sign a Bilateral Investment Treaty with the US. </w:t>
      </w:r>
    </w:p>
    <w:p w14:paraId="41418ACE" w14:textId="77777777" w:rsidR="00E46D13" w:rsidRPr="00B31A2D" w:rsidRDefault="00E46D13" w:rsidP="00C34227">
      <w:pPr>
        <w:rPr>
          <w:rFonts w:asciiTheme="minorHAnsi" w:hAnsiTheme="minorHAnsi"/>
        </w:rPr>
      </w:pPr>
    </w:p>
    <w:p w14:paraId="0A76D9DB" w14:textId="77777777" w:rsidR="00C34227" w:rsidRPr="00B31A2D" w:rsidRDefault="00C34227" w:rsidP="00C34227">
      <w:pPr>
        <w:pStyle w:val="Heading4"/>
        <w:rPr>
          <w:rFonts w:asciiTheme="minorHAnsi" w:hAnsiTheme="minorHAnsi"/>
        </w:rPr>
      </w:pPr>
      <w:r w:rsidRPr="00B31A2D">
        <w:rPr>
          <w:rFonts w:asciiTheme="minorHAnsi" w:hAnsiTheme="minorHAnsi"/>
        </w:rPr>
        <w:t>Ralls Corporation and the 2012 Ralls Episode:</w:t>
      </w:r>
    </w:p>
    <w:p w14:paraId="0C9051F2" w14:textId="77777777" w:rsidR="00C34227" w:rsidRPr="00B31A2D" w:rsidRDefault="00C34227" w:rsidP="00C34227">
      <w:pPr>
        <w:rPr>
          <w:rFonts w:asciiTheme="minorHAnsi" w:hAnsiTheme="minorHAnsi"/>
        </w:rPr>
      </w:pPr>
      <w:r w:rsidRPr="00B31A2D">
        <w:rPr>
          <w:rFonts w:asciiTheme="minorHAnsi" w:hAnsiTheme="minorHAnsi"/>
        </w:rPr>
        <w:t>The Ralls Corporation, owned by a Chinese company, was ordered by President Obama (through use of the CFIUS process) to sell four wind farm projects. The rationale was that the sale stood as a national security risk because the wind farms were located too close to a U.S. Navy weapons systems training facility.</w:t>
      </w:r>
    </w:p>
    <w:p w14:paraId="17A46AE9" w14:textId="77777777" w:rsidR="00C34227" w:rsidRPr="00B31A2D" w:rsidRDefault="00C34227" w:rsidP="00C34227">
      <w:pPr>
        <w:rPr>
          <w:rFonts w:asciiTheme="minorHAnsi" w:hAnsiTheme="minorHAnsi"/>
        </w:rPr>
      </w:pPr>
      <w:r w:rsidRPr="00B31A2D">
        <w:rPr>
          <w:rFonts w:asciiTheme="minorHAnsi" w:hAnsiTheme="minorHAnsi"/>
        </w:rPr>
        <w:t xml:space="preserve">The Ralls Corporation took the issue to the US Federal Court System – and a Federal Court the US ordered the government to disclose information over the process that led President Obama to order Ralls to sell wind-farm assets on national security grounds. Ralls and The US government quickly settled the case before information about the process was disclosed. </w:t>
      </w:r>
    </w:p>
    <w:p w14:paraId="19A636C0" w14:textId="77777777" w:rsidR="00C34227" w:rsidRPr="00B31A2D" w:rsidRDefault="00C34227" w:rsidP="00C34227">
      <w:pPr>
        <w:rPr>
          <w:rFonts w:asciiTheme="minorHAnsi" w:hAnsiTheme="minorHAnsi"/>
        </w:rPr>
      </w:pPr>
    </w:p>
    <w:p w14:paraId="188F2FE1" w14:textId="77777777" w:rsidR="00C34227" w:rsidRPr="00B31A2D" w:rsidRDefault="00C34227" w:rsidP="00C34227">
      <w:pPr>
        <w:pStyle w:val="Heading4"/>
        <w:rPr>
          <w:rFonts w:asciiTheme="minorHAnsi" w:hAnsiTheme="minorHAnsi"/>
        </w:rPr>
      </w:pPr>
      <w:r w:rsidRPr="00B31A2D">
        <w:rPr>
          <w:rFonts w:asciiTheme="minorHAnsi" w:hAnsiTheme="minorHAnsi"/>
        </w:rPr>
        <w:t>RMB or renminbi</w:t>
      </w:r>
      <w:r w:rsidR="007E6EB4" w:rsidRPr="00B31A2D">
        <w:rPr>
          <w:rFonts w:asciiTheme="minorHAnsi" w:hAnsiTheme="minorHAnsi"/>
        </w:rPr>
        <w:t>:</w:t>
      </w:r>
      <w:r w:rsidRPr="00B31A2D">
        <w:rPr>
          <w:rFonts w:asciiTheme="minorHAnsi" w:hAnsiTheme="minorHAnsi"/>
        </w:rPr>
        <w:t xml:space="preserve"> </w:t>
      </w:r>
    </w:p>
    <w:p w14:paraId="482C9332" w14:textId="77777777" w:rsidR="00C34227" w:rsidRPr="00B31A2D" w:rsidRDefault="00C34227" w:rsidP="00C34227">
      <w:pPr>
        <w:rPr>
          <w:rFonts w:asciiTheme="minorHAnsi" w:hAnsiTheme="minorHAnsi"/>
        </w:rPr>
      </w:pPr>
      <w:r w:rsidRPr="00B31A2D">
        <w:rPr>
          <w:rFonts w:asciiTheme="minorHAnsi" w:hAnsiTheme="minorHAnsi"/>
        </w:rPr>
        <w:t>The renminbi is the official currency of the People's Republic of China.</w:t>
      </w:r>
      <w:r w:rsidR="007E6EB4" w:rsidRPr="00B31A2D">
        <w:rPr>
          <w:rFonts w:asciiTheme="minorHAnsi" w:hAnsiTheme="minorHAnsi"/>
        </w:rPr>
        <w:t xml:space="preserve"> RMB is a synonym.</w:t>
      </w:r>
    </w:p>
    <w:p w14:paraId="7117B170" w14:textId="77777777" w:rsidR="00C34227" w:rsidRPr="00B31A2D" w:rsidRDefault="00C34227" w:rsidP="00C34227">
      <w:pPr>
        <w:rPr>
          <w:rFonts w:asciiTheme="minorHAnsi" w:hAnsiTheme="minorHAnsi"/>
        </w:rPr>
      </w:pPr>
      <w:r w:rsidRPr="00B31A2D">
        <w:rPr>
          <w:rFonts w:asciiTheme="minorHAnsi" w:hAnsiTheme="minorHAnsi"/>
        </w:rPr>
        <w:t xml:space="preserve">You are most apt to read about the renminbi in the context of US complaints that China is a “currency manipulator”. This – in fact – is one of the largest areas of controversy in US-China relations.  </w:t>
      </w:r>
    </w:p>
    <w:p w14:paraId="34FF1272" w14:textId="77777777" w:rsidR="00C34227" w:rsidRPr="00B31A2D" w:rsidRDefault="00C34227" w:rsidP="00C34227">
      <w:pPr>
        <w:rPr>
          <w:rFonts w:asciiTheme="minorHAnsi" w:hAnsiTheme="minorHAnsi"/>
        </w:rPr>
      </w:pPr>
      <w:r w:rsidRPr="00B31A2D">
        <w:rPr>
          <w:rFonts w:asciiTheme="minorHAnsi" w:hAnsiTheme="minorHAnsi"/>
        </w:rPr>
        <w:t xml:space="preserve">The root of the conflict for the United States — and other countries — is that China keeps the value of the renminbi artificially low, boosting its exports and trade surplus at the expense of trading partners. </w:t>
      </w:r>
    </w:p>
    <w:p w14:paraId="38736386" w14:textId="77777777" w:rsidR="00C34227" w:rsidRPr="00B31A2D" w:rsidRDefault="00C34227" w:rsidP="00C34227">
      <w:pPr>
        <w:rPr>
          <w:rFonts w:asciiTheme="minorHAnsi" w:hAnsiTheme="minorHAnsi"/>
        </w:rPr>
      </w:pPr>
      <w:r w:rsidRPr="00B31A2D">
        <w:rPr>
          <w:rFonts w:asciiTheme="minorHAnsi" w:hAnsiTheme="minorHAnsi"/>
        </w:rPr>
        <w:t xml:space="preserve">How does China manipulate </w:t>
      </w:r>
      <w:proofErr w:type="gramStart"/>
      <w:r w:rsidRPr="00B31A2D">
        <w:rPr>
          <w:rFonts w:asciiTheme="minorHAnsi" w:hAnsiTheme="minorHAnsi"/>
        </w:rPr>
        <w:t>Currency ?...</w:t>
      </w:r>
      <w:proofErr w:type="gramEnd"/>
      <w:r w:rsidRPr="00B31A2D">
        <w:rPr>
          <w:rFonts w:asciiTheme="minorHAnsi" w:hAnsiTheme="minorHAnsi"/>
        </w:rPr>
        <w:t xml:space="preserve"> It’s complicated economics – so don’t worry if it does not make sense at first. The following video certainly has its own (pro US side) biases – but it does give a basic explanation of how and why a nation might want to manipulate it currency. It also has a catchy theme song: </w:t>
      </w:r>
    </w:p>
    <w:p w14:paraId="3DBDE9CA" w14:textId="77777777" w:rsidR="00C34227" w:rsidRPr="00B31A2D" w:rsidRDefault="00C34227" w:rsidP="00C34227">
      <w:pPr>
        <w:ind w:firstLine="720"/>
        <w:rPr>
          <w:rFonts w:asciiTheme="minorHAnsi" w:hAnsiTheme="minorHAnsi"/>
        </w:rPr>
      </w:pPr>
      <w:r w:rsidRPr="00B31A2D">
        <w:rPr>
          <w:rFonts w:asciiTheme="minorHAnsi" w:hAnsiTheme="minorHAnsi"/>
        </w:rPr>
        <w:t>https://www.youtube.com/watch?v=Qy1V7tWpTGY</w:t>
      </w:r>
    </w:p>
    <w:p w14:paraId="39BEC99E" w14:textId="77777777" w:rsidR="00C34227" w:rsidRPr="00B31A2D" w:rsidRDefault="00C34227" w:rsidP="00C34227">
      <w:pPr>
        <w:rPr>
          <w:rFonts w:asciiTheme="minorHAnsi" w:hAnsiTheme="minorHAnsi"/>
        </w:rPr>
      </w:pPr>
    </w:p>
    <w:p w14:paraId="67498711" w14:textId="77777777" w:rsidR="00C34227" w:rsidRPr="00B31A2D" w:rsidRDefault="00C34227" w:rsidP="00C34227">
      <w:pPr>
        <w:pStyle w:val="Heading4"/>
        <w:rPr>
          <w:rFonts w:asciiTheme="minorHAnsi" w:hAnsiTheme="minorHAnsi"/>
        </w:rPr>
      </w:pPr>
      <w:r w:rsidRPr="00B31A2D">
        <w:rPr>
          <w:rFonts w:asciiTheme="minorHAnsi" w:hAnsiTheme="minorHAnsi"/>
        </w:rPr>
        <w:t>ROC</w:t>
      </w:r>
      <w:r w:rsidR="007E6EB4" w:rsidRPr="00B31A2D">
        <w:rPr>
          <w:rFonts w:asciiTheme="minorHAnsi" w:hAnsiTheme="minorHAnsi"/>
        </w:rPr>
        <w:t>:</w:t>
      </w:r>
    </w:p>
    <w:p w14:paraId="0ACF7AC2" w14:textId="77777777" w:rsidR="00C34227" w:rsidRPr="00B31A2D" w:rsidRDefault="00C34227" w:rsidP="00C34227">
      <w:pPr>
        <w:rPr>
          <w:rFonts w:asciiTheme="minorHAnsi" w:hAnsiTheme="minorHAnsi"/>
        </w:rPr>
      </w:pPr>
      <w:r w:rsidRPr="00B31A2D">
        <w:rPr>
          <w:rFonts w:asciiTheme="minorHAnsi" w:hAnsiTheme="minorHAnsi"/>
        </w:rPr>
        <w:t>ROC refers to Taiwan. Stands for “Republic of China”.</w:t>
      </w:r>
    </w:p>
    <w:p w14:paraId="54A52750" w14:textId="77777777" w:rsidR="00C34227" w:rsidRPr="00B31A2D" w:rsidRDefault="00C34227" w:rsidP="00C34227">
      <w:pPr>
        <w:rPr>
          <w:rFonts w:asciiTheme="minorHAnsi" w:hAnsiTheme="minorHAnsi"/>
        </w:rPr>
      </w:pPr>
    </w:p>
    <w:p w14:paraId="5EE202CD" w14:textId="77777777" w:rsidR="00C34227" w:rsidRPr="00B31A2D" w:rsidRDefault="00C34227" w:rsidP="00C34227">
      <w:pPr>
        <w:pStyle w:val="Heading4"/>
        <w:rPr>
          <w:rFonts w:asciiTheme="minorHAnsi" w:hAnsiTheme="minorHAnsi"/>
        </w:rPr>
      </w:pPr>
      <w:r w:rsidRPr="00B31A2D">
        <w:rPr>
          <w:rFonts w:asciiTheme="minorHAnsi" w:hAnsiTheme="minorHAnsi"/>
        </w:rPr>
        <w:t>S&amp;ED</w:t>
      </w:r>
      <w:r w:rsidR="007E6EB4" w:rsidRPr="00B31A2D">
        <w:rPr>
          <w:rFonts w:asciiTheme="minorHAnsi" w:hAnsiTheme="minorHAnsi"/>
        </w:rPr>
        <w:t>:</w:t>
      </w:r>
      <w:r w:rsidRPr="00B31A2D">
        <w:rPr>
          <w:rFonts w:asciiTheme="minorHAnsi" w:hAnsiTheme="minorHAnsi"/>
        </w:rPr>
        <w:t xml:space="preserve"> </w:t>
      </w:r>
    </w:p>
    <w:p w14:paraId="1F924B0A" w14:textId="77777777" w:rsidR="00C34227" w:rsidRPr="00B31A2D" w:rsidRDefault="00C34227" w:rsidP="00C34227">
      <w:pPr>
        <w:rPr>
          <w:rFonts w:asciiTheme="minorHAnsi" w:hAnsiTheme="minorHAnsi"/>
        </w:rPr>
      </w:pPr>
      <w:r w:rsidRPr="00B31A2D">
        <w:rPr>
          <w:rFonts w:asciiTheme="minorHAnsi" w:hAnsiTheme="minorHAnsi"/>
        </w:rPr>
        <w:t xml:space="preserve">Stands for “The U.S.–China Strategic and Economic Dialogue”. </w:t>
      </w:r>
      <w:proofErr w:type="gramStart"/>
      <w:r w:rsidRPr="00B31A2D">
        <w:rPr>
          <w:rFonts w:asciiTheme="minorHAnsi" w:hAnsiTheme="minorHAnsi"/>
        </w:rPr>
        <w:t>The S&amp;ED was announced on April 1, 2009 by President Obama and then-Chinese President Hu Jintao</w:t>
      </w:r>
      <w:proofErr w:type="gramEnd"/>
      <w:r w:rsidRPr="00B31A2D">
        <w:rPr>
          <w:rFonts w:asciiTheme="minorHAnsi" w:hAnsiTheme="minorHAnsi"/>
        </w:rPr>
        <w:t xml:space="preserve">. The S&amp;ED brings together senior leadership representing the U.S. and Chinese governments. </w:t>
      </w:r>
    </w:p>
    <w:p w14:paraId="4A558CEF" w14:textId="77777777" w:rsidR="00C34227" w:rsidRPr="00B31A2D" w:rsidRDefault="00C34227" w:rsidP="00C34227">
      <w:pPr>
        <w:rPr>
          <w:rFonts w:asciiTheme="minorHAnsi" w:hAnsiTheme="minorHAnsi"/>
        </w:rPr>
      </w:pPr>
      <w:r w:rsidRPr="00B31A2D">
        <w:rPr>
          <w:rFonts w:asciiTheme="minorHAnsi" w:hAnsiTheme="minorHAnsi"/>
        </w:rPr>
        <w:t>From a topicality perspective, the S&amp;ED is a fairly clear example of “economic and/or diplomatic engagement with the People’s Republic of China”.</w:t>
      </w:r>
    </w:p>
    <w:p w14:paraId="4F0C7F8B" w14:textId="77777777" w:rsidR="00C34227" w:rsidRPr="00B31A2D" w:rsidRDefault="00C34227" w:rsidP="00C34227">
      <w:pPr>
        <w:rPr>
          <w:rFonts w:asciiTheme="minorHAnsi" w:hAnsiTheme="minorHAnsi"/>
        </w:rPr>
      </w:pPr>
      <w:r w:rsidRPr="00B31A2D">
        <w:rPr>
          <w:rFonts w:asciiTheme="minorHAnsi" w:hAnsiTheme="minorHAnsi"/>
        </w:rPr>
        <w:t xml:space="preserve">From a practical perspective, many Affirmative negotiations might take place at a future meeting of the S&amp;ED. As of June 2016, the S&amp;ED had met on eight occasions. The S&amp;ED is not limited to discussions of the Bilateral Investment Treaty – but discussions about the BIT have taken place at previous S&amp;ED meetings. </w:t>
      </w:r>
    </w:p>
    <w:p w14:paraId="2D85E5B8" w14:textId="77777777" w:rsidR="007E6EB4" w:rsidRPr="00B31A2D" w:rsidRDefault="007E6EB4" w:rsidP="00C34227">
      <w:pPr>
        <w:rPr>
          <w:rFonts w:asciiTheme="minorHAnsi" w:hAnsiTheme="minorHAnsi"/>
        </w:rPr>
      </w:pPr>
    </w:p>
    <w:p w14:paraId="04CA7EBE" w14:textId="77777777" w:rsidR="007E6EB4" w:rsidRPr="00B31A2D" w:rsidRDefault="007E6EB4" w:rsidP="007E6EB4">
      <w:pPr>
        <w:pStyle w:val="Heading4"/>
        <w:rPr>
          <w:rFonts w:asciiTheme="minorHAnsi" w:hAnsiTheme="minorHAnsi"/>
        </w:rPr>
      </w:pPr>
      <w:r w:rsidRPr="00B31A2D">
        <w:rPr>
          <w:rFonts w:asciiTheme="minorHAnsi" w:hAnsiTheme="minorHAnsi"/>
        </w:rPr>
        <w:t xml:space="preserve">“Sabotage and-or </w:t>
      </w:r>
      <w:proofErr w:type="gramStart"/>
      <w:r w:rsidRPr="00B31A2D">
        <w:rPr>
          <w:rFonts w:asciiTheme="minorHAnsi" w:hAnsiTheme="minorHAnsi"/>
        </w:rPr>
        <w:t>Spying</w:t>
      </w:r>
      <w:proofErr w:type="gramEnd"/>
      <w:r w:rsidRPr="00B31A2D">
        <w:rPr>
          <w:rFonts w:asciiTheme="minorHAnsi" w:hAnsiTheme="minorHAnsi"/>
        </w:rPr>
        <w:t>” standard:</w:t>
      </w:r>
    </w:p>
    <w:p w14:paraId="676CE9A8" w14:textId="77777777" w:rsidR="007E6EB4" w:rsidRPr="00B31A2D" w:rsidRDefault="007E6EB4" w:rsidP="007E6EB4">
      <w:pPr>
        <w:rPr>
          <w:rFonts w:asciiTheme="minorHAnsi" w:hAnsiTheme="minorHAnsi"/>
        </w:rPr>
      </w:pPr>
      <w:r w:rsidRPr="00B31A2D">
        <w:rPr>
          <w:rFonts w:asciiTheme="minorHAnsi" w:hAnsiTheme="minorHAnsi"/>
        </w:rPr>
        <w:t>One of the plan text options has a phrase that reads: “unless a rigorous investigation confirms a risk of sabotage and-or spying exists”. A thorough explanation of what this means is provided in the 1AC solvency card from Moran ’15 (note that there are two Moran ’15 cards and it’s the solvency card - not the inherency card - that you want to look at).</w:t>
      </w:r>
    </w:p>
    <w:p w14:paraId="584CB96E" w14:textId="77777777" w:rsidR="007E6EB4" w:rsidRPr="00B31A2D" w:rsidRDefault="007E6EB4" w:rsidP="007E6EB4">
      <w:pPr>
        <w:rPr>
          <w:rFonts w:asciiTheme="minorHAnsi" w:hAnsiTheme="minorHAnsi"/>
        </w:rPr>
      </w:pPr>
      <w:r w:rsidRPr="00B31A2D">
        <w:rPr>
          <w:rFonts w:asciiTheme="minorHAnsi" w:hAnsiTheme="minorHAnsi"/>
        </w:rPr>
        <w:t xml:space="preserve">In short, the “Sabotage and-or Spying” standard says CFIUS should only reject investments in rare instances – one of which is when the Chinese acquisition poses a serious risk of serious risk of spying on or sabotaging US security interests. </w:t>
      </w:r>
    </w:p>
    <w:p w14:paraId="1272A447" w14:textId="77777777" w:rsidR="007E6EB4" w:rsidRPr="00B31A2D" w:rsidRDefault="007E6EB4" w:rsidP="00C34227">
      <w:pPr>
        <w:rPr>
          <w:rFonts w:asciiTheme="minorHAnsi" w:hAnsiTheme="minorHAnsi"/>
        </w:rPr>
      </w:pPr>
    </w:p>
    <w:p w14:paraId="5315002C" w14:textId="77777777" w:rsidR="00C34227" w:rsidRPr="00B31A2D" w:rsidRDefault="00C34227" w:rsidP="00C34227">
      <w:pPr>
        <w:pStyle w:val="Heading4"/>
        <w:rPr>
          <w:rFonts w:asciiTheme="minorHAnsi" w:hAnsiTheme="minorHAnsi"/>
        </w:rPr>
      </w:pPr>
      <w:r w:rsidRPr="00B31A2D">
        <w:rPr>
          <w:rFonts w:asciiTheme="minorHAnsi" w:hAnsiTheme="minorHAnsi"/>
        </w:rPr>
        <w:t>SCS</w:t>
      </w:r>
      <w:r w:rsidR="007E6EB4" w:rsidRPr="00B31A2D">
        <w:rPr>
          <w:rFonts w:asciiTheme="minorHAnsi" w:hAnsiTheme="minorHAnsi"/>
        </w:rPr>
        <w:t>:</w:t>
      </w:r>
    </w:p>
    <w:p w14:paraId="67B483A7" w14:textId="77777777" w:rsidR="00C34227" w:rsidRPr="00B31A2D" w:rsidRDefault="00C34227" w:rsidP="00C34227">
      <w:pPr>
        <w:rPr>
          <w:rFonts w:asciiTheme="minorHAnsi" w:hAnsiTheme="minorHAnsi"/>
        </w:rPr>
      </w:pPr>
      <w:r w:rsidRPr="00B31A2D">
        <w:rPr>
          <w:rFonts w:asciiTheme="minorHAnsi" w:hAnsiTheme="minorHAnsi"/>
        </w:rPr>
        <w:t xml:space="preserve">Stands for “South China Sea”. </w:t>
      </w:r>
      <w:proofErr w:type="gramStart"/>
      <w:r w:rsidRPr="00B31A2D">
        <w:rPr>
          <w:rFonts w:asciiTheme="minorHAnsi" w:hAnsiTheme="minorHAnsi"/>
        </w:rPr>
        <w:t>Most apt to arise because there are significant territorial disputes over islands in the South China Seas.</w:t>
      </w:r>
      <w:proofErr w:type="gramEnd"/>
      <w:r w:rsidRPr="00B31A2D">
        <w:rPr>
          <w:rFonts w:asciiTheme="minorHAnsi" w:hAnsiTheme="minorHAnsi"/>
        </w:rPr>
        <w:t xml:space="preserve">  Brunei, Malaysia, the Philippines, Taiwan and Vietnam all have disagreements with China’s claim to various islands in the SCS. The US – while considered a “non-claimant” to islands in the SCS – would like for the South China Sea to remain as international waters and (arguably) might support non-Chinese claims to the islands. To this end, the US conducts "freedom of navigation" operations in the SCS. </w:t>
      </w:r>
    </w:p>
    <w:p w14:paraId="132B9E8C" w14:textId="77777777" w:rsidR="00C34227" w:rsidRPr="00B31A2D" w:rsidRDefault="00C34227" w:rsidP="00C34227">
      <w:pPr>
        <w:rPr>
          <w:rFonts w:asciiTheme="minorHAnsi" w:hAnsiTheme="minorHAnsi"/>
        </w:rPr>
      </w:pPr>
      <w:r w:rsidRPr="00B31A2D">
        <w:rPr>
          <w:rFonts w:asciiTheme="minorHAnsi" w:hAnsiTheme="minorHAnsi"/>
        </w:rPr>
        <w:t xml:space="preserve">Areas in the SCS are considered </w:t>
      </w:r>
      <w:proofErr w:type="gramStart"/>
      <w:r w:rsidRPr="00B31A2D">
        <w:rPr>
          <w:rFonts w:asciiTheme="minorHAnsi" w:hAnsiTheme="minorHAnsi"/>
        </w:rPr>
        <w:t>potentially-fruitful</w:t>
      </w:r>
      <w:proofErr w:type="gramEnd"/>
      <w:r w:rsidRPr="00B31A2D">
        <w:rPr>
          <w:rFonts w:asciiTheme="minorHAnsi" w:hAnsiTheme="minorHAnsi"/>
        </w:rPr>
        <w:t xml:space="preserve"> oil and natural gas reserves – raising the likelihood for future tensions. </w:t>
      </w:r>
    </w:p>
    <w:p w14:paraId="0B6E2486" w14:textId="77777777" w:rsidR="00C34227" w:rsidRPr="00B31A2D" w:rsidRDefault="00C34227" w:rsidP="00C34227">
      <w:pPr>
        <w:rPr>
          <w:rFonts w:asciiTheme="minorHAnsi" w:hAnsiTheme="minorHAnsi"/>
        </w:rPr>
      </w:pPr>
      <w:r w:rsidRPr="00B31A2D">
        <w:rPr>
          <w:rFonts w:asciiTheme="minorHAnsi" w:hAnsiTheme="minorHAnsi"/>
        </w:rPr>
        <w:t>These recent articles do a nice job of explaining how the SCS disputes have the potential to grow into a broader flashpoint for US-China tension:</w:t>
      </w:r>
    </w:p>
    <w:p w14:paraId="1B7BDCFB" w14:textId="77777777" w:rsidR="00C34227" w:rsidRPr="00B31A2D" w:rsidRDefault="00C34227" w:rsidP="00C34227">
      <w:pPr>
        <w:ind w:firstLine="720"/>
        <w:rPr>
          <w:rFonts w:asciiTheme="minorHAnsi" w:hAnsiTheme="minorHAnsi"/>
          <w:sz w:val="18"/>
          <w:szCs w:val="18"/>
        </w:rPr>
      </w:pPr>
      <w:r w:rsidRPr="00B31A2D">
        <w:rPr>
          <w:rFonts w:asciiTheme="minorHAnsi" w:hAnsiTheme="minorHAnsi"/>
          <w:sz w:val="18"/>
          <w:szCs w:val="18"/>
        </w:rPr>
        <w:t>http://foreignpolicy.com/2016/05/16/freedom-of-navigation-operations-in-the-south-china-sea-arent-enough-unclos-fonop-philippines-tribunal/</w:t>
      </w:r>
    </w:p>
    <w:p w14:paraId="79D95AC7" w14:textId="77777777" w:rsidR="00C34227" w:rsidRPr="00B31A2D" w:rsidRDefault="00C34227" w:rsidP="00C34227">
      <w:pPr>
        <w:rPr>
          <w:rFonts w:asciiTheme="minorHAnsi" w:hAnsiTheme="minorHAnsi"/>
          <w:sz w:val="18"/>
          <w:szCs w:val="18"/>
        </w:rPr>
      </w:pPr>
      <w:r w:rsidRPr="00B31A2D">
        <w:rPr>
          <w:rFonts w:asciiTheme="minorHAnsi" w:hAnsiTheme="minorHAnsi"/>
          <w:sz w:val="18"/>
          <w:szCs w:val="18"/>
        </w:rPr>
        <w:tab/>
        <w:t>http://www.reuters.com/article/us-southchinasea-usa-idUSKCN0WZ018</w:t>
      </w:r>
    </w:p>
    <w:p w14:paraId="227C7D14" w14:textId="77777777" w:rsidR="00C34227" w:rsidRPr="00B31A2D" w:rsidRDefault="00C34227" w:rsidP="00C34227">
      <w:pPr>
        <w:rPr>
          <w:rFonts w:asciiTheme="minorHAnsi" w:hAnsiTheme="minorHAnsi"/>
        </w:rPr>
      </w:pPr>
    </w:p>
    <w:p w14:paraId="1CD73A9D" w14:textId="77777777" w:rsidR="00C34227" w:rsidRPr="00B31A2D" w:rsidRDefault="00C34227" w:rsidP="00C34227">
      <w:pPr>
        <w:pStyle w:val="Heading4"/>
        <w:rPr>
          <w:rFonts w:asciiTheme="minorHAnsi" w:hAnsiTheme="minorHAnsi"/>
        </w:rPr>
      </w:pPr>
      <w:r w:rsidRPr="00B31A2D">
        <w:rPr>
          <w:rFonts w:asciiTheme="minorHAnsi" w:hAnsiTheme="minorHAnsi"/>
        </w:rPr>
        <w:t>Senkaku Islands</w:t>
      </w:r>
      <w:r w:rsidR="007E6EB4" w:rsidRPr="00B31A2D">
        <w:rPr>
          <w:rFonts w:asciiTheme="minorHAnsi" w:hAnsiTheme="minorHAnsi"/>
        </w:rPr>
        <w:t>:</w:t>
      </w:r>
      <w:r w:rsidRPr="00B31A2D">
        <w:rPr>
          <w:rFonts w:asciiTheme="minorHAnsi" w:hAnsiTheme="minorHAnsi"/>
        </w:rPr>
        <w:t xml:space="preserve"> </w:t>
      </w:r>
    </w:p>
    <w:p w14:paraId="07F0646B" w14:textId="77777777" w:rsidR="00C34227" w:rsidRPr="00B31A2D" w:rsidRDefault="00C34227" w:rsidP="00C34227">
      <w:pPr>
        <w:rPr>
          <w:rFonts w:asciiTheme="minorHAnsi" w:hAnsiTheme="minorHAnsi"/>
        </w:rPr>
      </w:pPr>
      <w:r w:rsidRPr="00B31A2D">
        <w:rPr>
          <w:rFonts w:asciiTheme="minorHAnsi" w:hAnsiTheme="minorHAnsi"/>
        </w:rPr>
        <w:t>Disputed Islands in the East China Sea. These disputes primarily take place between China and Japan. See the entry under “ECS Disputes” for additional detail.</w:t>
      </w:r>
    </w:p>
    <w:p w14:paraId="2C490602" w14:textId="77777777" w:rsidR="00C34227" w:rsidRPr="00B31A2D" w:rsidRDefault="00C34227" w:rsidP="00C34227">
      <w:pPr>
        <w:rPr>
          <w:rFonts w:asciiTheme="minorHAnsi" w:hAnsiTheme="minorHAnsi"/>
        </w:rPr>
      </w:pPr>
    </w:p>
    <w:p w14:paraId="087849DB" w14:textId="77777777" w:rsidR="00C34227" w:rsidRPr="00B31A2D" w:rsidRDefault="00C34227" w:rsidP="00C34227">
      <w:pPr>
        <w:pStyle w:val="Heading4"/>
        <w:rPr>
          <w:rFonts w:asciiTheme="minorHAnsi" w:hAnsiTheme="minorHAnsi"/>
        </w:rPr>
      </w:pPr>
      <w:r w:rsidRPr="00B31A2D">
        <w:rPr>
          <w:rFonts w:asciiTheme="minorHAnsi" w:hAnsiTheme="minorHAnsi"/>
        </w:rPr>
        <w:t>“Sino</w:t>
      </w:r>
      <w:proofErr w:type="gramStart"/>
      <w:r w:rsidRPr="00B31A2D">
        <w:rPr>
          <w:rFonts w:asciiTheme="minorHAnsi" w:hAnsiTheme="minorHAnsi"/>
        </w:rPr>
        <w:t>”</w:t>
      </w:r>
      <w:r w:rsidR="007E6EB4" w:rsidRPr="00B31A2D">
        <w:rPr>
          <w:rFonts w:asciiTheme="minorHAnsi" w:hAnsiTheme="minorHAnsi"/>
        </w:rPr>
        <w:t xml:space="preserve"> :</w:t>
      </w:r>
      <w:proofErr w:type="gramEnd"/>
    </w:p>
    <w:p w14:paraId="09B602D8" w14:textId="77777777" w:rsidR="00C34227" w:rsidRPr="00B31A2D" w:rsidRDefault="00C34227" w:rsidP="00C34227">
      <w:pPr>
        <w:rPr>
          <w:rFonts w:asciiTheme="minorHAnsi" w:hAnsiTheme="minorHAnsi"/>
        </w:rPr>
      </w:pPr>
      <w:r w:rsidRPr="00B31A2D">
        <w:rPr>
          <w:rFonts w:asciiTheme="minorHAnsi" w:hAnsiTheme="minorHAnsi"/>
        </w:rPr>
        <w:t xml:space="preserve">Refers to “china” or “Chinese”. Scholarly articles often use the phrase “US-Sino relations”. This is </w:t>
      </w:r>
      <w:proofErr w:type="gramStart"/>
      <w:r w:rsidRPr="00B31A2D">
        <w:rPr>
          <w:rFonts w:asciiTheme="minorHAnsi" w:hAnsiTheme="minorHAnsi"/>
        </w:rPr>
        <w:t>US-Chinese ties</w:t>
      </w:r>
      <w:proofErr w:type="gramEnd"/>
      <w:r w:rsidRPr="00B31A2D">
        <w:rPr>
          <w:rFonts w:asciiTheme="minorHAnsi" w:hAnsiTheme="minorHAnsi"/>
        </w:rPr>
        <w:t xml:space="preserve">. </w:t>
      </w:r>
    </w:p>
    <w:p w14:paraId="2697D95C" w14:textId="77777777" w:rsidR="00C34227" w:rsidRPr="00B31A2D" w:rsidRDefault="00C34227" w:rsidP="00C34227">
      <w:pPr>
        <w:rPr>
          <w:rFonts w:asciiTheme="minorHAnsi" w:hAnsiTheme="minorHAnsi"/>
        </w:rPr>
      </w:pPr>
    </w:p>
    <w:p w14:paraId="2A7A5D70" w14:textId="77777777" w:rsidR="00C34227" w:rsidRPr="00B31A2D" w:rsidRDefault="00C34227" w:rsidP="00C34227">
      <w:pPr>
        <w:pStyle w:val="Heading4"/>
        <w:rPr>
          <w:rFonts w:asciiTheme="minorHAnsi" w:hAnsiTheme="minorHAnsi"/>
        </w:rPr>
      </w:pPr>
      <w:r w:rsidRPr="00B31A2D">
        <w:rPr>
          <w:rFonts w:asciiTheme="minorHAnsi" w:hAnsiTheme="minorHAnsi"/>
        </w:rPr>
        <w:t>SOE</w:t>
      </w:r>
      <w:r w:rsidR="007E6EB4" w:rsidRPr="00B31A2D">
        <w:rPr>
          <w:rFonts w:asciiTheme="minorHAnsi" w:hAnsiTheme="minorHAnsi"/>
        </w:rPr>
        <w:t>:</w:t>
      </w:r>
    </w:p>
    <w:p w14:paraId="335F6250" w14:textId="77777777" w:rsidR="00C34227" w:rsidRPr="00B31A2D" w:rsidRDefault="00C34227" w:rsidP="00C34227">
      <w:pPr>
        <w:rPr>
          <w:rFonts w:asciiTheme="minorHAnsi" w:hAnsiTheme="minorHAnsi"/>
        </w:rPr>
      </w:pPr>
      <w:r w:rsidRPr="00B31A2D">
        <w:rPr>
          <w:rFonts w:asciiTheme="minorHAnsi" w:hAnsiTheme="minorHAnsi"/>
        </w:rPr>
        <w:t xml:space="preserve">An “SOE” is a “State-Owned Enterprise”. </w:t>
      </w:r>
      <w:proofErr w:type="gramStart"/>
      <w:r w:rsidRPr="00B31A2D">
        <w:rPr>
          <w:rFonts w:asciiTheme="minorHAnsi" w:hAnsiTheme="minorHAnsi"/>
        </w:rPr>
        <w:t>A state-owned enterprise (SOE) can be either wholly or partially owned by a government</w:t>
      </w:r>
      <w:proofErr w:type="gramEnd"/>
      <w:r w:rsidRPr="00B31A2D">
        <w:rPr>
          <w:rFonts w:asciiTheme="minorHAnsi" w:hAnsiTheme="minorHAnsi"/>
        </w:rPr>
        <w:t xml:space="preserve">. They are especially common in China. They are controversial because SOE’s benefit from government protections (often accused of being “protectionist”) and because some politicians in the US do not trust the motivations of the Chinese government. </w:t>
      </w:r>
    </w:p>
    <w:p w14:paraId="6D4B5B9F" w14:textId="77777777" w:rsidR="00C34227" w:rsidRPr="00B31A2D" w:rsidRDefault="00C34227" w:rsidP="00C34227">
      <w:pPr>
        <w:rPr>
          <w:rFonts w:asciiTheme="minorHAnsi" w:hAnsiTheme="minorHAnsi"/>
        </w:rPr>
      </w:pPr>
    </w:p>
    <w:p w14:paraId="7F06C451" w14:textId="77777777" w:rsidR="00C34227" w:rsidRPr="00B31A2D" w:rsidRDefault="00D20120" w:rsidP="00C34227">
      <w:pPr>
        <w:pStyle w:val="Heading4"/>
        <w:rPr>
          <w:rFonts w:asciiTheme="minorHAnsi" w:hAnsiTheme="minorHAnsi"/>
        </w:rPr>
      </w:pPr>
      <w:r w:rsidRPr="00B31A2D">
        <w:rPr>
          <w:rFonts w:asciiTheme="minorHAnsi" w:hAnsiTheme="minorHAnsi"/>
        </w:rPr>
        <w:t>Spratly Islands</w:t>
      </w:r>
      <w:r w:rsidR="007E6EB4" w:rsidRPr="00B31A2D">
        <w:rPr>
          <w:rFonts w:asciiTheme="minorHAnsi" w:hAnsiTheme="minorHAnsi"/>
        </w:rPr>
        <w:t>:</w:t>
      </w:r>
    </w:p>
    <w:p w14:paraId="41A64472" w14:textId="77777777" w:rsidR="00C34227" w:rsidRPr="00B31A2D" w:rsidRDefault="00C34227" w:rsidP="00C34227">
      <w:pPr>
        <w:rPr>
          <w:rFonts w:asciiTheme="minorHAnsi" w:hAnsiTheme="minorHAnsi"/>
        </w:rPr>
      </w:pPr>
      <w:r w:rsidRPr="00B31A2D">
        <w:rPr>
          <w:rFonts w:asciiTheme="minorHAnsi" w:hAnsiTheme="minorHAnsi"/>
        </w:rPr>
        <w:t xml:space="preserve">These are amongst the most high </w:t>
      </w:r>
      <w:r w:rsidR="00D20120" w:rsidRPr="00B31A2D">
        <w:rPr>
          <w:rFonts w:asciiTheme="minorHAnsi" w:hAnsiTheme="minorHAnsi"/>
        </w:rPr>
        <w:t>profile</w:t>
      </w:r>
      <w:r w:rsidRPr="00B31A2D">
        <w:rPr>
          <w:rFonts w:asciiTheme="minorHAnsi" w:hAnsiTheme="minorHAnsi"/>
        </w:rPr>
        <w:t xml:space="preserve"> of the disputes in the SCS controversy (see “SCS” entry above). The Spratly Islands are a disputed group of 14 islands and other geographic fixtures in the South China Sea.</w:t>
      </w:r>
    </w:p>
    <w:p w14:paraId="229CAE58" w14:textId="77777777" w:rsidR="007E6EB4" w:rsidRPr="00B31A2D" w:rsidRDefault="007E6EB4" w:rsidP="00C34227">
      <w:pPr>
        <w:rPr>
          <w:rFonts w:asciiTheme="minorHAnsi" w:hAnsiTheme="minorHAnsi"/>
        </w:rPr>
      </w:pPr>
    </w:p>
    <w:p w14:paraId="6FD93324" w14:textId="77777777" w:rsidR="007E6EB4" w:rsidRPr="00B31A2D" w:rsidRDefault="007E6EB4" w:rsidP="007E6EB4">
      <w:pPr>
        <w:pStyle w:val="Heading4"/>
        <w:rPr>
          <w:rFonts w:asciiTheme="minorHAnsi" w:hAnsiTheme="minorHAnsi"/>
        </w:rPr>
      </w:pPr>
      <w:r w:rsidRPr="00B31A2D">
        <w:rPr>
          <w:rFonts w:asciiTheme="minorHAnsi" w:hAnsiTheme="minorHAnsi"/>
        </w:rPr>
        <w:t>“Technology Leakage” standard:</w:t>
      </w:r>
    </w:p>
    <w:p w14:paraId="7A8BEFB9" w14:textId="77777777" w:rsidR="007E6EB4" w:rsidRPr="00B31A2D" w:rsidRDefault="007E6EB4" w:rsidP="007E6EB4">
      <w:pPr>
        <w:rPr>
          <w:rFonts w:asciiTheme="minorHAnsi" w:hAnsiTheme="minorHAnsi"/>
        </w:rPr>
      </w:pPr>
      <w:r w:rsidRPr="00B31A2D">
        <w:rPr>
          <w:rFonts w:asciiTheme="minorHAnsi" w:hAnsiTheme="minorHAnsi"/>
        </w:rPr>
        <w:t>One of the plan text options has a phrase that reads: “unless a significant risk of technology leakage exists. A thorough explanation of what this means is provided in the 1AC solvency card from Moran ’15 (note that there are two Moran ’15 cards and it’s the solvency card - not the inherency card - that you want to look at).</w:t>
      </w:r>
    </w:p>
    <w:p w14:paraId="657891F4" w14:textId="77777777" w:rsidR="007E6EB4" w:rsidRPr="00B31A2D" w:rsidRDefault="007E6EB4" w:rsidP="00C34227">
      <w:pPr>
        <w:rPr>
          <w:rFonts w:asciiTheme="minorHAnsi" w:hAnsiTheme="minorHAnsi"/>
        </w:rPr>
      </w:pPr>
      <w:r w:rsidRPr="00B31A2D">
        <w:rPr>
          <w:rFonts w:asciiTheme="minorHAnsi" w:hAnsiTheme="minorHAnsi"/>
        </w:rPr>
        <w:t xml:space="preserve">In short, the “technology leakage” standard says CFIUS should only reject investments in rare instances – one of which is when the Chinese acquisition might allow a foreign government to gain access to a technology that could jeopardize US security interests. </w:t>
      </w:r>
    </w:p>
    <w:p w14:paraId="5D842052" w14:textId="77777777" w:rsidR="00E46D13" w:rsidRPr="00B31A2D" w:rsidRDefault="00E46D13" w:rsidP="00C34227">
      <w:pPr>
        <w:rPr>
          <w:rFonts w:asciiTheme="minorHAnsi" w:hAnsiTheme="minorHAnsi"/>
        </w:rPr>
      </w:pPr>
    </w:p>
    <w:p w14:paraId="30D8CC19" w14:textId="77777777" w:rsidR="00C34227" w:rsidRPr="00B31A2D" w:rsidRDefault="00C34227" w:rsidP="00C34227">
      <w:pPr>
        <w:pStyle w:val="Heading4"/>
        <w:rPr>
          <w:rFonts w:asciiTheme="minorHAnsi" w:hAnsiTheme="minorHAnsi"/>
        </w:rPr>
      </w:pPr>
      <w:r w:rsidRPr="00B31A2D">
        <w:rPr>
          <w:rFonts w:asciiTheme="minorHAnsi" w:hAnsiTheme="minorHAnsi"/>
        </w:rPr>
        <w:t>TPP</w:t>
      </w:r>
      <w:r w:rsidR="007E6EB4" w:rsidRPr="00B31A2D">
        <w:rPr>
          <w:rFonts w:asciiTheme="minorHAnsi" w:hAnsiTheme="minorHAnsi"/>
        </w:rPr>
        <w:t>:</w:t>
      </w:r>
    </w:p>
    <w:p w14:paraId="081A9A8D" w14:textId="77777777" w:rsidR="00C34227" w:rsidRPr="00B31A2D" w:rsidRDefault="00C34227" w:rsidP="00C34227">
      <w:pPr>
        <w:rPr>
          <w:rFonts w:asciiTheme="minorHAnsi" w:hAnsiTheme="minorHAnsi"/>
        </w:rPr>
      </w:pPr>
      <w:r w:rsidRPr="00B31A2D">
        <w:rPr>
          <w:rFonts w:asciiTheme="minorHAnsi" w:hAnsiTheme="minorHAnsi"/>
        </w:rPr>
        <w:t xml:space="preserve">The Trans-Pacific Partnership (TPP) is a trade agreement among twelve nations – many of which are in Asia. It does not include China. </w:t>
      </w:r>
    </w:p>
    <w:p w14:paraId="7FA7C0ED" w14:textId="77777777" w:rsidR="00C34227" w:rsidRPr="00B31A2D" w:rsidRDefault="00C34227" w:rsidP="00C34227">
      <w:pPr>
        <w:rPr>
          <w:rFonts w:asciiTheme="minorHAnsi" w:hAnsiTheme="minorHAnsi"/>
        </w:rPr>
      </w:pPr>
      <w:r w:rsidRPr="00B31A2D">
        <w:rPr>
          <w:rFonts w:asciiTheme="minorHAnsi" w:hAnsiTheme="minorHAnsi"/>
        </w:rPr>
        <w:t xml:space="preserve">While the agreement has been made amongst diplomats, it has not yet entered force because </w:t>
      </w:r>
      <w:proofErr w:type="gramStart"/>
      <w:r w:rsidRPr="00B31A2D">
        <w:rPr>
          <w:rFonts w:asciiTheme="minorHAnsi" w:hAnsiTheme="minorHAnsi"/>
        </w:rPr>
        <w:t>it has not yet been ratified by all twelve parties</w:t>
      </w:r>
      <w:proofErr w:type="gramEnd"/>
      <w:r w:rsidRPr="00B31A2D">
        <w:rPr>
          <w:rFonts w:asciiTheme="minorHAnsi" w:hAnsiTheme="minorHAnsi"/>
        </w:rPr>
        <w:t xml:space="preserve">. </w:t>
      </w:r>
      <w:proofErr w:type="gramStart"/>
      <w:r w:rsidRPr="00B31A2D">
        <w:rPr>
          <w:rFonts w:asciiTheme="minorHAnsi" w:hAnsiTheme="minorHAnsi"/>
        </w:rPr>
        <w:t>Most famously, it has not yet been ratified by the US Congress – despite the urgings of President Obama</w:t>
      </w:r>
      <w:proofErr w:type="gramEnd"/>
      <w:r w:rsidRPr="00B31A2D">
        <w:rPr>
          <w:rFonts w:asciiTheme="minorHAnsi" w:hAnsiTheme="minorHAnsi"/>
        </w:rPr>
        <w:t xml:space="preserve"> (a proponent). </w:t>
      </w:r>
    </w:p>
    <w:p w14:paraId="61A13CA8" w14:textId="77777777" w:rsidR="00C34227" w:rsidRPr="00B31A2D" w:rsidRDefault="00C34227" w:rsidP="00C34227">
      <w:pPr>
        <w:rPr>
          <w:rFonts w:asciiTheme="minorHAnsi" w:hAnsiTheme="minorHAnsi"/>
        </w:rPr>
      </w:pPr>
    </w:p>
    <w:p w14:paraId="01A0DCEA" w14:textId="77777777" w:rsidR="00C34227" w:rsidRPr="00B31A2D" w:rsidRDefault="00C34227" w:rsidP="00C34227">
      <w:pPr>
        <w:pStyle w:val="Heading4"/>
        <w:rPr>
          <w:rFonts w:asciiTheme="minorHAnsi" w:hAnsiTheme="minorHAnsi"/>
        </w:rPr>
      </w:pPr>
      <w:r w:rsidRPr="00B31A2D">
        <w:rPr>
          <w:rFonts w:asciiTheme="minorHAnsi" w:hAnsiTheme="minorHAnsi"/>
        </w:rPr>
        <w:t>WTO</w:t>
      </w:r>
      <w:r w:rsidR="007E6EB4" w:rsidRPr="00B31A2D">
        <w:rPr>
          <w:rFonts w:asciiTheme="minorHAnsi" w:hAnsiTheme="minorHAnsi"/>
        </w:rPr>
        <w:t>:</w:t>
      </w:r>
    </w:p>
    <w:p w14:paraId="1347B55B" w14:textId="77777777" w:rsidR="00C34227" w:rsidRPr="00B31A2D" w:rsidRDefault="00C34227" w:rsidP="00C34227">
      <w:pPr>
        <w:rPr>
          <w:rFonts w:asciiTheme="minorHAnsi" w:hAnsiTheme="minorHAnsi"/>
        </w:rPr>
      </w:pPr>
      <w:r w:rsidRPr="00B31A2D">
        <w:rPr>
          <w:rFonts w:asciiTheme="minorHAnsi" w:hAnsiTheme="minorHAnsi"/>
        </w:rPr>
        <w:t xml:space="preserve">The World Trade Organization is an intergovernmental </w:t>
      </w:r>
      <w:proofErr w:type="gramStart"/>
      <w:r w:rsidRPr="00B31A2D">
        <w:rPr>
          <w:rFonts w:asciiTheme="minorHAnsi" w:hAnsiTheme="minorHAnsi"/>
        </w:rPr>
        <w:t>organization which</w:t>
      </w:r>
      <w:proofErr w:type="gramEnd"/>
      <w:r w:rsidRPr="00B31A2D">
        <w:rPr>
          <w:rFonts w:asciiTheme="minorHAnsi" w:hAnsiTheme="minorHAnsi"/>
        </w:rPr>
        <w:t xml:space="preserve"> regulates international trade. If two members have a trade dispute, the WTO is often called upon (or even required) to settle the dispute. Disputes can be resolved in several ways – but the most commonly discussed is the Dispute Settlement Body (DSB). The WTO’s Dispute Settlement Body serves as a multilateral “court” of sorts – it adjudicates disputes and renders judgments. By joining the WTO, members agree to settle disputes through WTO instead of taking unilateral steps (like retaliating through a protectionist measure like a tariffs). </w:t>
      </w:r>
    </w:p>
    <w:p w14:paraId="41052E50" w14:textId="77777777" w:rsidR="00C34227" w:rsidRPr="00B31A2D" w:rsidRDefault="00C34227" w:rsidP="00C34227">
      <w:pPr>
        <w:rPr>
          <w:rFonts w:asciiTheme="minorHAnsi" w:hAnsiTheme="minorHAnsi"/>
        </w:rPr>
      </w:pPr>
      <w:r w:rsidRPr="00B31A2D">
        <w:rPr>
          <w:rFonts w:asciiTheme="minorHAnsi" w:hAnsiTheme="minorHAnsi"/>
        </w:rPr>
        <w:t xml:space="preserve">The most pressing issue regarding China and the WTO relates to decisions that will come to a head in December of 2016. In 2001, China entered the WTO for the first time – but they entered as a “nonmarket economy”. China agreed to be treated as a nonmarket economy for 15 years. “Nonmarket” status makes China more vulnerable to measures such as tariffs. “Nonmarket” status expires in December. China would like to attain “market status”, but that status entails major players (like the US, the EU and Japan) to agree that they believe that China trades “fairly”. </w:t>
      </w:r>
    </w:p>
    <w:p w14:paraId="7ECE98A0" w14:textId="77777777" w:rsidR="00C34227" w:rsidRPr="00B31A2D" w:rsidRDefault="00C34227" w:rsidP="00C34227">
      <w:pPr>
        <w:rPr>
          <w:rFonts w:asciiTheme="minorHAnsi" w:hAnsiTheme="minorHAnsi"/>
        </w:rPr>
      </w:pPr>
    </w:p>
    <w:p w14:paraId="56C22750" w14:textId="77777777" w:rsidR="00C34227" w:rsidRPr="00B31A2D" w:rsidRDefault="00C34227" w:rsidP="00C34227">
      <w:pPr>
        <w:pStyle w:val="Heading4"/>
        <w:rPr>
          <w:rFonts w:asciiTheme="minorHAnsi" w:hAnsiTheme="minorHAnsi"/>
        </w:rPr>
      </w:pPr>
      <w:r w:rsidRPr="00B31A2D">
        <w:rPr>
          <w:rFonts w:asciiTheme="minorHAnsi" w:hAnsiTheme="minorHAnsi"/>
        </w:rPr>
        <w:t>Yuan</w:t>
      </w:r>
      <w:r w:rsidR="007E6EB4" w:rsidRPr="00B31A2D">
        <w:rPr>
          <w:rFonts w:asciiTheme="minorHAnsi" w:hAnsiTheme="minorHAnsi"/>
        </w:rPr>
        <w:t>:</w:t>
      </w:r>
    </w:p>
    <w:p w14:paraId="716B0532" w14:textId="77777777" w:rsidR="00C34227" w:rsidRPr="00B31A2D" w:rsidRDefault="00C34227" w:rsidP="00C34227">
      <w:pPr>
        <w:rPr>
          <w:rFonts w:asciiTheme="minorHAnsi" w:hAnsiTheme="minorHAnsi"/>
        </w:rPr>
      </w:pPr>
      <w:r w:rsidRPr="00B31A2D">
        <w:rPr>
          <w:rFonts w:asciiTheme="minorHAnsi" w:hAnsiTheme="minorHAnsi"/>
        </w:rPr>
        <w:t xml:space="preserve">The yuan is the name of the unit in which renminbi transactions are denominated, but also refers to the currency generally. In your research, you might see both terms—“renminbi” and “yuan”—used interchangeably. There is very little practical difference. </w:t>
      </w:r>
    </w:p>
    <w:p w14:paraId="31B346E7" w14:textId="77777777" w:rsidR="00A95652" w:rsidRPr="00B31A2D" w:rsidRDefault="00A95652" w:rsidP="00B55AD5">
      <w:pPr>
        <w:rPr>
          <w:rFonts w:asciiTheme="minorHAnsi" w:hAnsiTheme="minorHAnsi"/>
        </w:rPr>
      </w:pPr>
    </w:p>
    <w:p w14:paraId="45B3C995" w14:textId="77777777" w:rsidR="0042479E" w:rsidRPr="00B31A2D" w:rsidRDefault="0042479E" w:rsidP="0042479E">
      <w:pPr>
        <w:rPr>
          <w:rFonts w:asciiTheme="minorHAnsi" w:hAnsiTheme="minorHAnsi"/>
        </w:rPr>
      </w:pPr>
    </w:p>
    <w:p w14:paraId="1D4945C7" w14:textId="77777777" w:rsidR="0042479E" w:rsidRPr="00B31A2D" w:rsidRDefault="0042479E" w:rsidP="00B55AD5">
      <w:pPr>
        <w:rPr>
          <w:rFonts w:asciiTheme="minorHAnsi" w:hAnsiTheme="minorHAnsi"/>
        </w:rPr>
      </w:pPr>
    </w:p>
    <w:p w14:paraId="1F06A54F" w14:textId="77777777" w:rsidR="0042479E" w:rsidRPr="00B31A2D" w:rsidRDefault="0042479E" w:rsidP="00B55AD5">
      <w:pPr>
        <w:rPr>
          <w:rFonts w:asciiTheme="minorHAnsi" w:hAnsiTheme="minorHAnsi"/>
        </w:rPr>
      </w:pPr>
    </w:p>
    <w:p w14:paraId="5D007C26" w14:textId="77777777" w:rsidR="0042479E" w:rsidRPr="00B31A2D" w:rsidRDefault="0042479E" w:rsidP="0042479E">
      <w:pPr>
        <w:pStyle w:val="Heading1"/>
        <w:rPr>
          <w:rFonts w:asciiTheme="minorHAnsi" w:hAnsiTheme="minorHAnsi"/>
        </w:rPr>
      </w:pPr>
      <w:r w:rsidRPr="00B31A2D">
        <w:rPr>
          <w:rFonts w:asciiTheme="minorHAnsi" w:hAnsiTheme="minorHAnsi"/>
        </w:rPr>
        <w:t>**1AC Starts here</w:t>
      </w:r>
    </w:p>
    <w:p w14:paraId="76A79D56" w14:textId="77777777" w:rsidR="0042479E" w:rsidRPr="00B31A2D" w:rsidRDefault="0042479E" w:rsidP="00B55AD5">
      <w:pPr>
        <w:rPr>
          <w:rFonts w:asciiTheme="minorHAnsi" w:hAnsiTheme="minorHAnsi"/>
        </w:rPr>
      </w:pPr>
    </w:p>
    <w:p w14:paraId="174BDCCA" w14:textId="77777777" w:rsidR="0042479E" w:rsidRPr="00B31A2D" w:rsidRDefault="0042479E" w:rsidP="0042479E">
      <w:pPr>
        <w:pStyle w:val="Heading2"/>
        <w:rPr>
          <w:rFonts w:asciiTheme="minorHAnsi" w:hAnsiTheme="minorHAnsi"/>
        </w:rPr>
      </w:pPr>
      <w:r w:rsidRPr="00B31A2D">
        <w:rPr>
          <w:rFonts w:asciiTheme="minorHAnsi" w:hAnsiTheme="minorHAnsi"/>
        </w:rPr>
        <w:t>Inherency Section</w:t>
      </w:r>
    </w:p>
    <w:p w14:paraId="5461DE44" w14:textId="77777777" w:rsidR="0042479E" w:rsidRPr="00B31A2D" w:rsidRDefault="0042479E" w:rsidP="0042479E">
      <w:pPr>
        <w:rPr>
          <w:rFonts w:asciiTheme="minorHAnsi" w:hAnsiTheme="minorHAnsi"/>
        </w:rPr>
      </w:pPr>
    </w:p>
    <w:p w14:paraId="4998A8F9" w14:textId="77777777" w:rsidR="0042479E" w:rsidRPr="00B31A2D" w:rsidRDefault="0042479E" w:rsidP="0042479E">
      <w:pPr>
        <w:pStyle w:val="Heading3"/>
        <w:rPr>
          <w:rFonts w:asciiTheme="minorHAnsi" w:hAnsiTheme="minorHAnsi"/>
        </w:rPr>
      </w:pPr>
      <w:r w:rsidRPr="00B31A2D">
        <w:rPr>
          <w:rFonts w:asciiTheme="minorHAnsi" w:hAnsiTheme="minorHAnsi"/>
        </w:rPr>
        <w:t>Contention One</w:t>
      </w:r>
    </w:p>
    <w:p w14:paraId="0097433C" w14:textId="77777777" w:rsidR="0042479E" w:rsidRPr="00B31A2D" w:rsidRDefault="0042479E" w:rsidP="0042479E">
      <w:pPr>
        <w:pStyle w:val="Heading4"/>
        <w:rPr>
          <w:rFonts w:asciiTheme="minorHAnsi" w:hAnsiTheme="minorHAnsi"/>
        </w:rPr>
      </w:pPr>
      <w:r w:rsidRPr="00B31A2D">
        <w:rPr>
          <w:rFonts w:asciiTheme="minorHAnsi" w:hAnsiTheme="minorHAnsi"/>
        </w:rPr>
        <w:t>Contention One - Inherency</w:t>
      </w:r>
    </w:p>
    <w:p w14:paraId="45FB020E" w14:textId="77777777" w:rsidR="0042479E" w:rsidRPr="00B31A2D" w:rsidRDefault="0042479E" w:rsidP="0042479E">
      <w:pPr>
        <w:pStyle w:val="Heading4"/>
        <w:rPr>
          <w:rFonts w:asciiTheme="minorHAnsi" w:hAnsiTheme="minorHAnsi"/>
        </w:rPr>
      </w:pPr>
      <w:r w:rsidRPr="00B31A2D">
        <w:rPr>
          <w:rFonts w:asciiTheme="minorHAnsi" w:hAnsiTheme="minorHAnsi"/>
        </w:rPr>
        <w:t xml:space="preserve">In negotiations over a Bilateral Investment Treaty, China seeks CFIUS reforms. But, the US won’t change its stance in the status quo. </w:t>
      </w:r>
    </w:p>
    <w:p w14:paraId="498AA1D6" w14:textId="77777777" w:rsidR="0042479E" w:rsidRPr="00B31A2D" w:rsidRDefault="0042479E" w:rsidP="0042479E">
      <w:pPr>
        <w:rPr>
          <w:rStyle w:val="Style13ptBold"/>
          <w:rFonts w:asciiTheme="minorHAnsi" w:hAnsiTheme="minorHAnsi"/>
        </w:rPr>
      </w:pPr>
      <w:r w:rsidRPr="00B31A2D">
        <w:rPr>
          <w:rStyle w:val="Style13ptBold"/>
          <w:rFonts w:asciiTheme="minorHAnsi" w:hAnsiTheme="minorHAnsi"/>
        </w:rPr>
        <w:t>Moran ‘15</w:t>
      </w:r>
    </w:p>
    <w:p w14:paraId="666F705F" w14:textId="77777777" w:rsidR="0042479E" w:rsidRPr="00B31A2D" w:rsidRDefault="0042479E" w:rsidP="0042479E">
      <w:pPr>
        <w:rPr>
          <w:rFonts w:asciiTheme="minorHAnsi" w:hAnsiTheme="minorHAnsi"/>
          <w:sz w:val="18"/>
          <w:szCs w:val="18"/>
        </w:rPr>
      </w:pPr>
      <w:r w:rsidRPr="00B31A2D">
        <w:rPr>
          <w:rFonts w:asciiTheme="minorHAnsi" w:hAnsiTheme="minorHAnsi"/>
          <w:sz w:val="18"/>
          <w:szCs w:val="18"/>
        </w:rPr>
        <w:t xml:space="preserve">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“Chinese Investment and CFIUS: Time for an Updated (and Revised) Perspective” - Policy Brief: NUMBER PB15-17 – Peterson Institute for International Economics – September - https://piie.com/publications/pb/pb15-17.pdf</w:t>
      </w:r>
    </w:p>
    <w:p w14:paraId="5C36E059" w14:textId="77777777" w:rsidR="0042479E" w:rsidRPr="00B31A2D" w:rsidRDefault="0042479E" w:rsidP="0042479E">
      <w:pPr>
        <w:rPr>
          <w:rFonts w:asciiTheme="minorHAnsi" w:hAnsiTheme="minorHAnsi"/>
        </w:rPr>
      </w:pPr>
    </w:p>
    <w:p w14:paraId="4049AF7E" w14:textId="77777777" w:rsidR="0042479E" w:rsidRPr="00B31A2D" w:rsidRDefault="0042479E" w:rsidP="0042479E">
      <w:pPr>
        <w:rPr>
          <w:rStyle w:val="StyleUnderline"/>
          <w:rFonts w:asciiTheme="minorHAnsi" w:hAnsiTheme="minorHAnsi"/>
        </w:rPr>
      </w:pPr>
      <w:r w:rsidRPr="00B31A2D">
        <w:rPr>
          <w:rFonts w:asciiTheme="minorHAnsi" w:hAnsiTheme="minorHAnsi"/>
          <w:sz w:val="16"/>
        </w:rPr>
        <w:t xml:space="preserve">For more than a decade, </w:t>
      </w:r>
      <w:r w:rsidRPr="001407D3">
        <w:rPr>
          <w:rStyle w:val="StyleUnderline"/>
          <w:rFonts w:asciiTheme="minorHAnsi" w:hAnsiTheme="minorHAnsi"/>
          <w:highlight w:val="green"/>
        </w:rPr>
        <w:t xml:space="preserve">China has complained about </w:t>
      </w:r>
      <w:r w:rsidRPr="00B31A2D">
        <w:rPr>
          <w:rStyle w:val="StyleUnderline"/>
          <w:rFonts w:asciiTheme="minorHAnsi" w:hAnsiTheme="minorHAnsi"/>
        </w:rPr>
        <w:t>what it maintains has been</w:t>
      </w:r>
      <w:r w:rsidRPr="00B31A2D">
        <w:rPr>
          <w:rFonts w:asciiTheme="minorHAnsi" w:hAnsiTheme="minorHAnsi"/>
          <w:sz w:val="16"/>
        </w:rPr>
        <w:t xml:space="preserve"> </w:t>
      </w:r>
      <w:r w:rsidRPr="001407D3">
        <w:rPr>
          <w:rStyle w:val="StyleUnderline"/>
          <w:rFonts w:asciiTheme="minorHAnsi" w:hAnsiTheme="minorHAnsi"/>
          <w:highlight w:val="green"/>
        </w:rPr>
        <w:t>a pattern of</w:t>
      </w:r>
      <w:r w:rsidRPr="00B31A2D">
        <w:rPr>
          <w:rFonts w:asciiTheme="minorHAnsi" w:hAnsiTheme="minorHAnsi"/>
          <w:sz w:val="16"/>
        </w:rPr>
        <w:t xml:space="preserve"> erratic and </w:t>
      </w:r>
      <w:r w:rsidRPr="001407D3">
        <w:rPr>
          <w:rStyle w:val="StyleUnderline"/>
          <w:rFonts w:asciiTheme="minorHAnsi" w:hAnsiTheme="minorHAnsi"/>
          <w:highlight w:val="green"/>
        </w:rPr>
        <w:t>politicized</w:t>
      </w:r>
      <w:r w:rsidRPr="00B31A2D">
        <w:rPr>
          <w:rStyle w:val="StyleUnderline"/>
          <w:rFonts w:asciiTheme="minorHAnsi" w:hAnsiTheme="minorHAnsi"/>
        </w:rPr>
        <w:t xml:space="preserve"> </w:t>
      </w:r>
      <w:r w:rsidRPr="001407D3">
        <w:rPr>
          <w:rStyle w:val="StyleUnderline"/>
          <w:rFonts w:asciiTheme="minorHAnsi" w:hAnsiTheme="minorHAnsi"/>
          <w:highlight w:val="green"/>
        </w:rPr>
        <w:t>treatment of Chinese investors when they attempt to acquire US companies</w:t>
      </w:r>
      <w:r w:rsidRPr="00B31A2D">
        <w:rPr>
          <w:rFonts w:asciiTheme="minorHAnsi" w:hAnsiTheme="minorHAnsi"/>
          <w:sz w:val="16"/>
        </w:rPr>
        <w:t xml:space="preserve">- </w:t>
      </w:r>
      <w:r w:rsidRPr="00B31A2D">
        <w:rPr>
          <w:rStyle w:val="StyleUnderline"/>
          <w:rFonts w:asciiTheme="minorHAnsi" w:hAnsiTheme="minorHAnsi"/>
        </w:rPr>
        <w:t>Chinese authorities remain stung</w:t>
      </w:r>
      <w:r w:rsidRPr="00B31A2D">
        <w:rPr>
          <w:rFonts w:asciiTheme="minorHAnsi" w:hAnsiTheme="minorHAnsi"/>
          <w:sz w:val="16"/>
        </w:rPr>
        <w:t xml:space="preserve"> in particular </w:t>
      </w:r>
      <w:r w:rsidRPr="00B31A2D">
        <w:rPr>
          <w:rStyle w:val="StyleUnderline"/>
          <w:rFonts w:asciiTheme="minorHAnsi" w:hAnsiTheme="minorHAnsi"/>
        </w:rPr>
        <w:t>by the</w:t>
      </w:r>
      <w:r w:rsidRPr="00B31A2D">
        <w:rPr>
          <w:rFonts w:asciiTheme="minorHAnsi" w:hAnsiTheme="minorHAnsi"/>
          <w:sz w:val="16"/>
        </w:rPr>
        <w:t xml:space="preserve"> political </w:t>
      </w:r>
      <w:r w:rsidRPr="00B31A2D">
        <w:rPr>
          <w:rStyle w:val="StyleUnderline"/>
          <w:rFonts w:asciiTheme="minorHAnsi" w:hAnsiTheme="minorHAnsi"/>
        </w:rPr>
        <w:t>backlash in Washington</w:t>
      </w:r>
      <w:r w:rsidRPr="00B31A2D">
        <w:rPr>
          <w:rFonts w:asciiTheme="minorHAnsi" w:hAnsiTheme="minorHAnsi"/>
          <w:sz w:val="16"/>
        </w:rPr>
        <w:t xml:space="preserve"> provoked in 2005 </w:t>
      </w:r>
      <w:r w:rsidRPr="00B31A2D">
        <w:rPr>
          <w:rStyle w:val="StyleUnderline"/>
          <w:rFonts w:asciiTheme="minorHAnsi" w:hAnsiTheme="minorHAnsi"/>
        </w:rPr>
        <w:t>when the China National Offshore Oil Corporation</w:t>
      </w:r>
      <w:r w:rsidRPr="00B31A2D">
        <w:rPr>
          <w:rFonts w:asciiTheme="minorHAnsi" w:hAnsiTheme="minorHAnsi"/>
          <w:sz w:val="16"/>
        </w:rPr>
        <w:t xml:space="preserve"> (CNOOC) </w:t>
      </w:r>
      <w:r w:rsidRPr="00B31A2D">
        <w:rPr>
          <w:rStyle w:val="StyleUnderline"/>
          <w:rFonts w:asciiTheme="minorHAnsi" w:hAnsiTheme="minorHAnsi"/>
        </w:rPr>
        <w:t>attempted unsuccessfully to acquire the American oil company Unocal.</w:t>
      </w:r>
      <w:r w:rsidRPr="00B31A2D">
        <w:rPr>
          <w:rFonts w:asciiTheme="minorHAnsi" w:hAnsiTheme="minorHAnsi"/>
          <w:sz w:val="16"/>
        </w:rPr>
        <w:t xml:space="preserve"> Alt</w:t>
      </w:r>
      <w:r w:rsidRPr="00B31A2D">
        <w:rPr>
          <w:rStyle w:val="StyleUnderline"/>
          <w:rFonts w:asciiTheme="minorHAnsi" w:hAnsiTheme="minorHAnsi"/>
        </w:rPr>
        <w:t>hough the deal was aborted by politics,</w:t>
      </w:r>
      <w:r w:rsidRPr="00B31A2D">
        <w:rPr>
          <w:rFonts w:asciiTheme="minorHAnsi" w:hAnsiTheme="minorHAnsi"/>
          <w:sz w:val="16"/>
        </w:rPr>
        <w:t xml:space="preserve"> </w:t>
      </w:r>
      <w:r w:rsidRPr="00B31A2D">
        <w:rPr>
          <w:rStyle w:val="StyleUnderline"/>
          <w:rFonts w:asciiTheme="minorHAnsi" w:hAnsiTheme="minorHAnsi"/>
        </w:rPr>
        <w:t>and not any official finding of security concerns</w:t>
      </w:r>
      <w:r w:rsidRPr="00B31A2D">
        <w:rPr>
          <w:rFonts w:asciiTheme="minorHAnsi" w:hAnsiTheme="minorHAnsi"/>
          <w:sz w:val="16"/>
        </w:rPr>
        <w:t xml:space="preserve">, </w:t>
      </w:r>
      <w:r w:rsidRPr="001407D3">
        <w:rPr>
          <w:rStyle w:val="Emphasis"/>
          <w:rFonts w:asciiTheme="minorHAnsi" w:hAnsiTheme="minorHAnsi"/>
          <w:highlight w:val="green"/>
        </w:rPr>
        <w:t>the Chinese have targeted</w:t>
      </w:r>
      <w:r w:rsidRPr="00B31A2D">
        <w:rPr>
          <w:rStyle w:val="Emphasis"/>
          <w:rFonts w:asciiTheme="minorHAnsi" w:hAnsiTheme="minorHAnsi"/>
        </w:rPr>
        <w:t xml:space="preserve"> </w:t>
      </w:r>
      <w:r w:rsidRPr="00B31A2D">
        <w:rPr>
          <w:rStyle w:val="StyleUnderline"/>
          <w:rFonts w:asciiTheme="minorHAnsi" w:hAnsiTheme="minorHAnsi"/>
        </w:rPr>
        <w:t>the Committee on Foreign Investment in the United States</w:t>
      </w:r>
      <w:r w:rsidRPr="00B31A2D">
        <w:rPr>
          <w:rFonts w:asciiTheme="minorHAnsi" w:hAnsiTheme="minorHAnsi"/>
          <w:sz w:val="16"/>
        </w:rPr>
        <w:t xml:space="preserve"> (</w:t>
      </w:r>
      <w:r w:rsidRPr="001407D3">
        <w:rPr>
          <w:rStyle w:val="Emphasis"/>
          <w:rFonts w:asciiTheme="minorHAnsi" w:hAnsiTheme="minorHAnsi"/>
          <w:highlight w:val="green"/>
        </w:rPr>
        <w:t>CFIUS</w:t>
      </w:r>
      <w:r w:rsidRPr="00B31A2D">
        <w:rPr>
          <w:rFonts w:asciiTheme="minorHAnsi" w:hAnsiTheme="minorHAnsi"/>
          <w:sz w:val="16"/>
        </w:rPr>
        <w:t xml:space="preserve">) </w:t>
      </w:r>
      <w:r w:rsidRPr="001407D3">
        <w:rPr>
          <w:rStyle w:val="StyleUnderline"/>
          <w:rFonts w:asciiTheme="minorHAnsi" w:hAnsiTheme="minorHAnsi"/>
          <w:highlight w:val="green"/>
        </w:rPr>
        <w:t>as a focus of their criticism.</w:t>
      </w:r>
      <w:r w:rsidRPr="00B31A2D">
        <w:rPr>
          <w:rStyle w:val="StyleUnderline"/>
          <w:rFonts w:asciiTheme="minorHAnsi" w:hAnsiTheme="minorHAnsi"/>
        </w:rPr>
        <w:t xml:space="preserve"> </w:t>
      </w:r>
      <w:r w:rsidRPr="00B31A2D">
        <w:rPr>
          <w:rFonts w:asciiTheme="minorHAnsi" w:hAnsiTheme="minorHAnsi"/>
          <w:sz w:val="16"/>
        </w:rPr>
        <w:t>T</w:t>
      </w:r>
      <w:r w:rsidRPr="001407D3">
        <w:rPr>
          <w:rStyle w:val="StyleUnderline"/>
          <w:rFonts w:asciiTheme="minorHAnsi" w:hAnsiTheme="minorHAnsi"/>
          <w:highlight w:val="green"/>
        </w:rPr>
        <w:t>he Chinese want the committee</w:t>
      </w:r>
      <w:r w:rsidRPr="00B31A2D">
        <w:rPr>
          <w:rFonts w:asciiTheme="minorHAnsi" w:hAnsiTheme="minorHAnsi"/>
          <w:sz w:val="16"/>
        </w:rPr>
        <w:t xml:space="preserve">, </w:t>
      </w:r>
      <w:r w:rsidRPr="001407D3">
        <w:rPr>
          <w:rStyle w:val="StyleUnderline"/>
          <w:rFonts w:asciiTheme="minorHAnsi" w:hAnsiTheme="minorHAnsi"/>
          <w:highlight w:val="green"/>
        </w:rPr>
        <w:t>a</w:t>
      </w:r>
      <w:r w:rsidRPr="00B31A2D">
        <w:rPr>
          <w:rFonts w:asciiTheme="minorHAnsi" w:hAnsiTheme="minorHAnsi"/>
          <w:sz w:val="16"/>
        </w:rPr>
        <w:t xml:space="preserve">n interagency </w:t>
      </w:r>
      <w:r w:rsidRPr="001407D3">
        <w:rPr>
          <w:rStyle w:val="StyleUnderline"/>
          <w:rFonts w:asciiTheme="minorHAnsi" w:hAnsiTheme="minorHAnsi"/>
          <w:highlight w:val="green"/>
        </w:rPr>
        <w:t>group that reviews foreign acquisitions</w:t>
      </w:r>
      <w:r w:rsidRPr="00B31A2D">
        <w:rPr>
          <w:rFonts w:asciiTheme="minorHAnsi" w:hAnsiTheme="minorHAnsi"/>
          <w:sz w:val="16"/>
        </w:rPr>
        <w:t xml:space="preserve"> of US companies for possible threats to the national security of the United States, </w:t>
      </w:r>
      <w:r w:rsidRPr="001407D3">
        <w:rPr>
          <w:rStyle w:val="StyleUnderline"/>
          <w:rFonts w:asciiTheme="minorHAnsi" w:hAnsiTheme="minorHAnsi"/>
          <w:highlight w:val="green"/>
        </w:rPr>
        <w:t>to be more</w:t>
      </w:r>
      <w:r w:rsidRPr="00B31A2D">
        <w:rPr>
          <w:rStyle w:val="StyleUnderline"/>
          <w:rFonts w:asciiTheme="minorHAnsi" w:hAnsiTheme="minorHAnsi"/>
        </w:rPr>
        <w:t xml:space="preserve"> </w:t>
      </w:r>
      <w:r w:rsidRPr="00B31A2D">
        <w:rPr>
          <w:rFonts w:asciiTheme="minorHAnsi" w:hAnsiTheme="minorHAnsi"/>
          <w:sz w:val="16"/>
        </w:rPr>
        <w:t xml:space="preserve">open and </w:t>
      </w:r>
      <w:r w:rsidRPr="001407D3">
        <w:rPr>
          <w:rStyle w:val="StyleUnderline"/>
          <w:rFonts w:asciiTheme="minorHAnsi" w:hAnsiTheme="minorHAnsi"/>
          <w:highlight w:val="green"/>
        </w:rPr>
        <w:t>transparent</w:t>
      </w:r>
      <w:r w:rsidRPr="00B31A2D">
        <w:rPr>
          <w:rFonts w:asciiTheme="minorHAnsi" w:hAnsiTheme="minorHAnsi"/>
          <w:sz w:val="16"/>
        </w:rPr>
        <w:t xml:space="preserve"> in its rulings </w:t>
      </w:r>
      <w:r w:rsidRPr="001407D3">
        <w:rPr>
          <w:rStyle w:val="StyleUnderline"/>
          <w:rFonts w:asciiTheme="minorHAnsi" w:hAnsiTheme="minorHAnsi"/>
          <w:highlight w:val="green"/>
        </w:rPr>
        <w:t>and to not discriminate against Chinese firms</w:t>
      </w:r>
      <w:r w:rsidRPr="00B31A2D">
        <w:rPr>
          <w:rFonts w:asciiTheme="minorHAnsi" w:hAnsiTheme="minorHAnsi"/>
          <w:sz w:val="16"/>
        </w:rPr>
        <w:t xml:space="preserve"> </w:t>
      </w:r>
      <w:r w:rsidRPr="00B31A2D">
        <w:rPr>
          <w:rStyle w:val="StyleUnderline"/>
          <w:rFonts w:asciiTheme="minorHAnsi" w:hAnsiTheme="minorHAnsi"/>
        </w:rPr>
        <w:t xml:space="preserve">but instead treat Chinese acquisitions on an equal basis in comparison with acquisitions by firms of other nationalities. </w:t>
      </w:r>
      <w:r w:rsidRPr="00B31A2D">
        <w:rPr>
          <w:rFonts w:asciiTheme="minorHAnsi" w:hAnsiTheme="minorHAnsi"/>
          <w:sz w:val="16"/>
        </w:rPr>
        <w:t xml:space="preserve">The United States is not likely to accede to the Chinese demands in any formal or legal manner. In a world of geopolitical tensions, acquisitions by firms from potential adversary countries will inevitably receive disproportionately intense scrutiny. Assessments by US intelligence agencies will remain secret so as not to reveal "sources and methods." </w:t>
      </w:r>
      <w:r w:rsidRPr="001407D3">
        <w:rPr>
          <w:rStyle w:val="StyleUnderline"/>
          <w:rFonts w:asciiTheme="minorHAnsi" w:hAnsiTheme="minorHAnsi"/>
          <w:highlight w:val="green"/>
        </w:rPr>
        <w:t>Discussions with the Chinese about</w:t>
      </w:r>
      <w:r w:rsidRPr="00B31A2D">
        <w:rPr>
          <w:rFonts w:asciiTheme="minorHAnsi" w:hAnsiTheme="minorHAnsi"/>
          <w:sz w:val="16"/>
        </w:rPr>
        <w:t xml:space="preserve"> addressing </w:t>
      </w:r>
      <w:r w:rsidRPr="001407D3">
        <w:rPr>
          <w:rStyle w:val="StyleUnderline"/>
          <w:rFonts w:asciiTheme="minorHAnsi" w:hAnsiTheme="minorHAnsi"/>
          <w:highlight w:val="green"/>
        </w:rPr>
        <w:t>their demands</w:t>
      </w:r>
      <w:r w:rsidRPr="00B31A2D">
        <w:rPr>
          <w:rFonts w:asciiTheme="minorHAnsi" w:hAnsiTheme="minorHAnsi"/>
          <w:sz w:val="16"/>
        </w:rPr>
        <w:t xml:space="preserve"> </w:t>
      </w:r>
      <w:r w:rsidRPr="001407D3">
        <w:rPr>
          <w:rStyle w:val="StyleUnderline"/>
          <w:rFonts w:asciiTheme="minorHAnsi" w:hAnsiTheme="minorHAnsi"/>
          <w:highlight w:val="green"/>
        </w:rPr>
        <w:t xml:space="preserve">have been </w:t>
      </w:r>
      <w:r w:rsidRPr="001407D3">
        <w:rPr>
          <w:rStyle w:val="Emphasis"/>
          <w:rFonts w:asciiTheme="minorHAnsi" w:hAnsiTheme="minorHAnsi"/>
          <w:highlight w:val="green"/>
        </w:rPr>
        <w:t>a major part</w:t>
      </w:r>
      <w:r w:rsidRPr="00B31A2D">
        <w:rPr>
          <w:rFonts w:asciiTheme="minorHAnsi" w:hAnsiTheme="minorHAnsi"/>
          <w:sz w:val="16"/>
        </w:rPr>
        <w:t xml:space="preserve"> </w:t>
      </w:r>
      <w:r w:rsidRPr="001407D3">
        <w:rPr>
          <w:rStyle w:val="StyleUnderline"/>
          <w:rFonts w:asciiTheme="minorHAnsi" w:hAnsiTheme="minorHAnsi"/>
          <w:highlight w:val="green"/>
        </w:rPr>
        <w:t>of negotiations on a</w:t>
      </w:r>
      <w:r w:rsidRPr="00B31A2D">
        <w:rPr>
          <w:rFonts w:asciiTheme="minorHAnsi" w:hAnsiTheme="minorHAnsi"/>
          <w:sz w:val="16"/>
        </w:rPr>
        <w:t xml:space="preserve"> </w:t>
      </w:r>
      <w:r w:rsidRPr="00B31A2D">
        <w:rPr>
          <w:rStyle w:val="Emphasis"/>
          <w:rFonts w:asciiTheme="minorHAnsi" w:hAnsiTheme="minorHAnsi"/>
        </w:rPr>
        <w:t>b</w:t>
      </w:r>
      <w:r w:rsidRPr="00B31A2D">
        <w:rPr>
          <w:rStyle w:val="StyleUnderline"/>
          <w:rFonts w:asciiTheme="minorHAnsi" w:hAnsiTheme="minorHAnsi"/>
        </w:rPr>
        <w:t xml:space="preserve">ilateral </w:t>
      </w:r>
      <w:r w:rsidRPr="00B31A2D">
        <w:rPr>
          <w:rStyle w:val="Emphasis"/>
          <w:rFonts w:asciiTheme="minorHAnsi" w:hAnsiTheme="minorHAnsi"/>
        </w:rPr>
        <w:t>i</w:t>
      </w:r>
      <w:r w:rsidRPr="00B31A2D">
        <w:rPr>
          <w:rStyle w:val="StyleUnderline"/>
          <w:rFonts w:asciiTheme="minorHAnsi" w:hAnsiTheme="minorHAnsi"/>
        </w:rPr>
        <w:t xml:space="preserve">nvestment </w:t>
      </w:r>
      <w:r w:rsidRPr="00B31A2D">
        <w:rPr>
          <w:rStyle w:val="Emphasis"/>
          <w:rFonts w:asciiTheme="minorHAnsi" w:hAnsiTheme="minorHAnsi"/>
        </w:rPr>
        <w:t>t</w:t>
      </w:r>
      <w:r w:rsidRPr="00B31A2D">
        <w:rPr>
          <w:rStyle w:val="StyleUnderline"/>
          <w:rFonts w:asciiTheme="minorHAnsi" w:hAnsiTheme="minorHAnsi"/>
        </w:rPr>
        <w:t>reaty</w:t>
      </w:r>
      <w:r w:rsidRPr="00B31A2D">
        <w:rPr>
          <w:rFonts w:asciiTheme="minorHAnsi" w:hAnsiTheme="minorHAnsi"/>
          <w:sz w:val="16"/>
        </w:rPr>
        <w:t xml:space="preserve"> (</w:t>
      </w:r>
      <w:r w:rsidRPr="001407D3">
        <w:rPr>
          <w:rStyle w:val="Emphasis"/>
          <w:rFonts w:asciiTheme="minorHAnsi" w:hAnsiTheme="minorHAnsi"/>
          <w:highlight w:val="green"/>
        </w:rPr>
        <w:t>BIT</w:t>
      </w:r>
      <w:r w:rsidRPr="00B31A2D">
        <w:rPr>
          <w:rFonts w:asciiTheme="minorHAnsi" w:hAnsiTheme="minorHAnsi"/>
          <w:sz w:val="16"/>
        </w:rPr>
        <w:t xml:space="preserve">), </w:t>
      </w:r>
      <w:r w:rsidRPr="001407D3">
        <w:rPr>
          <w:rStyle w:val="StyleUnderline"/>
          <w:rFonts w:asciiTheme="minorHAnsi" w:hAnsiTheme="minorHAnsi"/>
          <w:highlight w:val="green"/>
        </w:rPr>
        <w:t>but</w:t>
      </w:r>
      <w:r w:rsidRPr="00B31A2D">
        <w:rPr>
          <w:rFonts w:asciiTheme="minorHAnsi" w:hAnsiTheme="minorHAnsi"/>
          <w:sz w:val="16"/>
        </w:rPr>
        <w:t xml:space="preserve"> as of September 2015, </w:t>
      </w:r>
      <w:r w:rsidRPr="001407D3">
        <w:rPr>
          <w:rStyle w:val="StyleUnderline"/>
          <w:rFonts w:asciiTheme="minorHAnsi" w:hAnsiTheme="minorHAnsi"/>
          <w:highlight w:val="green"/>
        </w:rPr>
        <w:t>progress on the issue has stalled</w:t>
      </w:r>
      <w:r w:rsidRPr="00B31A2D">
        <w:rPr>
          <w:rFonts w:asciiTheme="minorHAnsi" w:hAnsiTheme="minorHAnsi"/>
          <w:sz w:val="16"/>
        </w:rPr>
        <w:t xml:space="preserve"> despite efforts to complete agreement at the time of the visit of President Xi Jinping to Washington and Seattle. </w:t>
      </w:r>
      <w:r w:rsidRPr="001407D3">
        <w:rPr>
          <w:rStyle w:val="StyleUnderline"/>
          <w:rFonts w:asciiTheme="minorHAnsi" w:hAnsiTheme="minorHAnsi"/>
          <w:highlight w:val="green"/>
        </w:rPr>
        <w:t>It has become</w:t>
      </w:r>
      <w:r w:rsidRPr="00B31A2D">
        <w:rPr>
          <w:rFonts w:asciiTheme="minorHAnsi" w:hAnsiTheme="minorHAnsi"/>
          <w:sz w:val="16"/>
        </w:rPr>
        <w:t xml:space="preserve"> increasingly </w:t>
      </w:r>
      <w:r w:rsidRPr="001407D3">
        <w:rPr>
          <w:rStyle w:val="StyleUnderline"/>
          <w:rFonts w:asciiTheme="minorHAnsi" w:hAnsiTheme="minorHAnsi"/>
          <w:highlight w:val="green"/>
        </w:rPr>
        <w:t>apparent that the U</w:t>
      </w:r>
      <w:r w:rsidRPr="00B31A2D">
        <w:rPr>
          <w:rFonts w:asciiTheme="minorHAnsi" w:hAnsiTheme="minorHAnsi"/>
          <w:sz w:val="16"/>
        </w:rPr>
        <w:t xml:space="preserve">nited </w:t>
      </w:r>
      <w:r w:rsidRPr="001407D3">
        <w:rPr>
          <w:rStyle w:val="StyleUnderline"/>
          <w:rFonts w:asciiTheme="minorHAnsi" w:hAnsiTheme="minorHAnsi"/>
          <w:highlight w:val="green"/>
        </w:rPr>
        <w:t>S</w:t>
      </w:r>
      <w:r w:rsidRPr="00B31A2D">
        <w:rPr>
          <w:rFonts w:asciiTheme="minorHAnsi" w:hAnsiTheme="minorHAnsi"/>
          <w:sz w:val="16"/>
        </w:rPr>
        <w:t xml:space="preserve">tates </w:t>
      </w:r>
      <w:r w:rsidRPr="001407D3">
        <w:rPr>
          <w:rStyle w:val="StyleUnderline"/>
          <w:rFonts w:asciiTheme="minorHAnsi" w:hAnsiTheme="minorHAnsi"/>
          <w:highlight w:val="green"/>
        </w:rPr>
        <w:t xml:space="preserve">is not prepared to change CFIUS's </w:t>
      </w:r>
      <w:r w:rsidRPr="00B31A2D">
        <w:rPr>
          <w:rFonts w:asciiTheme="minorHAnsi" w:hAnsiTheme="minorHAnsi"/>
          <w:sz w:val="16"/>
        </w:rPr>
        <w:t xml:space="preserve">substantive </w:t>
      </w:r>
      <w:proofErr w:type="gramStart"/>
      <w:r w:rsidRPr="001407D3">
        <w:rPr>
          <w:rStyle w:val="StyleUnderline"/>
          <w:rFonts w:asciiTheme="minorHAnsi" w:hAnsiTheme="minorHAnsi"/>
          <w:highlight w:val="green"/>
        </w:rPr>
        <w:t>procedures</w:t>
      </w:r>
      <w:proofErr w:type="gramEnd"/>
      <w:r w:rsidRPr="001407D3">
        <w:rPr>
          <w:rStyle w:val="StyleUnderline"/>
          <w:rFonts w:asciiTheme="minorHAnsi" w:hAnsiTheme="minorHAnsi"/>
          <w:highlight w:val="green"/>
        </w:rPr>
        <w:t xml:space="preserve"> as China wants.</w:t>
      </w:r>
    </w:p>
    <w:p w14:paraId="65DE4399" w14:textId="77777777" w:rsidR="0042479E" w:rsidRPr="00B31A2D" w:rsidRDefault="0042479E" w:rsidP="00B55AD5">
      <w:pPr>
        <w:rPr>
          <w:rFonts w:asciiTheme="minorHAnsi" w:hAnsiTheme="minorHAnsi"/>
        </w:rPr>
      </w:pPr>
    </w:p>
    <w:p w14:paraId="1AD421B8" w14:textId="77777777" w:rsidR="0042479E" w:rsidRPr="00B31A2D" w:rsidRDefault="00151BA9" w:rsidP="00151BA9">
      <w:pPr>
        <w:pStyle w:val="Heading2"/>
        <w:rPr>
          <w:rFonts w:asciiTheme="minorHAnsi" w:hAnsiTheme="minorHAnsi"/>
        </w:rPr>
      </w:pPr>
      <w:r w:rsidRPr="00B31A2D">
        <w:rPr>
          <w:rFonts w:asciiTheme="minorHAnsi" w:hAnsiTheme="minorHAnsi"/>
        </w:rPr>
        <w:t>Relations Advantage</w:t>
      </w:r>
    </w:p>
    <w:p w14:paraId="571E6137" w14:textId="77777777" w:rsidR="00151BA9" w:rsidRPr="00B31A2D" w:rsidRDefault="00151BA9" w:rsidP="00151BA9">
      <w:pPr>
        <w:rPr>
          <w:rFonts w:asciiTheme="minorHAnsi" w:hAnsiTheme="minorHAnsi"/>
        </w:rPr>
      </w:pPr>
    </w:p>
    <w:p w14:paraId="43845EDC" w14:textId="77777777" w:rsidR="00C833E8" w:rsidRPr="00B31A2D" w:rsidRDefault="00831CE4" w:rsidP="00C833E8">
      <w:pPr>
        <w:pStyle w:val="Heading3"/>
        <w:rPr>
          <w:rFonts w:asciiTheme="minorHAnsi" w:hAnsiTheme="minorHAnsi"/>
        </w:rPr>
      </w:pPr>
      <w:r>
        <w:rPr>
          <w:rFonts w:asciiTheme="minorHAnsi" w:hAnsiTheme="minorHAnsi"/>
        </w:rPr>
        <w:t>Notes for</w:t>
      </w:r>
      <w:r w:rsidR="00C833E8" w:rsidRPr="00B31A2D">
        <w:rPr>
          <w:rFonts w:asciiTheme="minorHAnsi" w:hAnsiTheme="minorHAnsi"/>
        </w:rPr>
        <w:t xml:space="preserve"> putting together this advantage</w:t>
      </w:r>
    </w:p>
    <w:p w14:paraId="4837FCA2" w14:textId="77777777" w:rsidR="00C833E8" w:rsidRPr="00B31A2D" w:rsidRDefault="00C833E8" w:rsidP="00C833E8">
      <w:pPr>
        <w:rPr>
          <w:rFonts w:asciiTheme="minorHAnsi" w:hAnsiTheme="minorHAnsi"/>
        </w:rPr>
      </w:pPr>
    </w:p>
    <w:p w14:paraId="26E39D1B" w14:textId="77777777" w:rsidR="00C833E8" w:rsidRPr="00B31A2D" w:rsidRDefault="00C833E8" w:rsidP="00C833E8">
      <w:pPr>
        <w:rPr>
          <w:rFonts w:asciiTheme="minorHAnsi" w:hAnsiTheme="minorHAnsi"/>
        </w:rPr>
      </w:pPr>
      <w:r w:rsidRPr="00B31A2D">
        <w:rPr>
          <w:rFonts w:asciiTheme="minorHAnsi" w:hAnsiTheme="minorHAnsi"/>
        </w:rPr>
        <w:t>There are poten</w:t>
      </w:r>
      <w:r w:rsidR="00995288">
        <w:rPr>
          <w:rFonts w:asciiTheme="minorHAnsi" w:hAnsiTheme="minorHAnsi"/>
        </w:rPr>
        <w:t xml:space="preserve">tially many impact modules </w:t>
      </w:r>
      <w:r w:rsidRPr="00B31A2D">
        <w:rPr>
          <w:rFonts w:asciiTheme="minorHAnsi" w:hAnsiTheme="minorHAnsi"/>
        </w:rPr>
        <w:t>defend</w:t>
      </w:r>
      <w:r w:rsidR="00995288">
        <w:rPr>
          <w:rFonts w:asciiTheme="minorHAnsi" w:hAnsiTheme="minorHAnsi"/>
        </w:rPr>
        <w:t xml:space="preserve">ing </w:t>
      </w:r>
      <w:r w:rsidR="00166917" w:rsidRPr="00B31A2D">
        <w:rPr>
          <w:rFonts w:asciiTheme="minorHAnsi" w:hAnsiTheme="minorHAnsi"/>
        </w:rPr>
        <w:t xml:space="preserve">why </w:t>
      </w:r>
      <w:r w:rsidRPr="00B31A2D">
        <w:rPr>
          <w:rFonts w:asciiTheme="minorHAnsi" w:hAnsiTheme="minorHAnsi"/>
        </w:rPr>
        <w:t xml:space="preserve">US-China </w:t>
      </w:r>
      <w:r w:rsidR="00995288">
        <w:rPr>
          <w:rFonts w:asciiTheme="minorHAnsi" w:hAnsiTheme="minorHAnsi"/>
        </w:rPr>
        <w:t>ties are important</w:t>
      </w:r>
      <w:r w:rsidRPr="00B31A2D">
        <w:rPr>
          <w:rFonts w:asciiTheme="minorHAnsi" w:hAnsiTheme="minorHAnsi"/>
        </w:rPr>
        <w:t>. We will write</w:t>
      </w:r>
      <w:r w:rsidR="00831CE4">
        <w:rPr>
          <w:rFonts w:asciiTheme="minorHAnsi" w:hAnsiTheme="minorHAnsi"/>
        </w:rPr>
        <w:t xml:space="preserve"> several </w:t>
      </w:r>
      <w:r w:rsidR="00166917" w:rsidRPr="00B31A2D">
        <w:rPr>
          <w:rFonts w:asciiTheme="minorHAnsi" w:hAnsiTheme="minorHAnsi"/>
        </w:rPr>
        <w:t>more of the</w:t>
      </w:r>
      <w:r w:rsidR="00831CE4">
        <w:rPr>
          <w:rFonts w:asciiTheme="minorHAnsi" w:hAnsiTheme="minorHAnsi"/>
        </w:rPr>
        <w:t>m during the course of the summer</w:t>
      </w:r>
      <w:r w:rsidR="00166917" w:rsidRPr="00B31A2D">
        <w:rPr>
          <w:rFonts w:asciiTheme="minorHAnsi" w:hAnsiTheme="minorHAnsi"/>
        </w:rPr>
        <w:t xml:space="preserve">. </w:t>
      </w:r>
      <w:r w:rsidRPr="00B31A2D">
        <w:rPr>
          <w:rFonts w:asciiTheme="minorHAnsi" w:hAnsiTheme="minorHAnsi"/>
        </w:rPr>
        <w:t xml:space="preserve"> </w:t>
      </w:r>
    </w:p>
    <w:p w14:paraId="050EEEE0" w14:textId="77777777" w:rsidR="00C833E8" w:rsidRPr="00B31A2D" w:rsidRDefault="00C833E8" w:rsidP="00C833E8">
      <w:pPr>
        <w:rPr>
          <w:rFonts w:asciiTheme="minorHAnsi" w:hAnsiTheme="minorHAnsi"/>
        </w:rPr>
      </w:pPr>
      <w:r w:rsidRPr="00B31A2D">
        <w:rPr>
          <w:rFonts w:asciiTheme="minorHAnsi" w:hAnsiTheme="minorHAnsi"/>
        </w:rPr>
        <w:t>The</w:t>
      </w:r>
      <w:r w:rsidR="00995288">
        <w:rPr>
          <w:rFonts w:asciiTheme="minorHAnsi" w:hAnsiTheme="minorHAnsi"/>
        </w:rPr>
        <w:t xml:space="preserve"> starter pack advantage has five</w:t>
      </w:r>
      <w:r w:rsidRPr="00B31A2D">
        <w:rPr>
          <w:rFonts w:asciiTheme="minorHAnsi" w:hAnsiTheme="minorHAnsi"/>
        </w:rPr>
        <w:t xml:space="preserve"> option</w:t>
      </w:r>
      <w:r w:rsidR="00166917" w:rsidRPr="00B31A2D">
        <w:rPr>
          <w:rFonts w:asciiTheme="minorHAnsi" w:hAnsiTheme="minorHAnsi"/>
        </w:rPr>
        <w:t>s</w:t>
      </w:r>
      <w:r w:rsidRPr="00B31A2D">
        <w:rPr>
          <w:rFonts w:asciiTheme="minorHAnsi" w:hAnsiTheme="minorHAnsi"/>
        </w:rPr>
        <w:t xml:space="preserve">. </w:t>
      </w:r>
      <w:r w:rsidR="00995288">
        <w:rPr>
          <w:rFonts w:asciiTheme="minorHAnsi" w:hAnsiTheme="minorHAnsi"/>
        </w:rPr>
        <w:t xml:space="preserve">You should not attempt to read them all in the 1AC. </w:t>
      </w:r>
      <w:r w:rsidRPr="00B31A2D">
        <w:rPr>
          <w:rFonts w:asciiTheme="minorHAnsi" w:hAnsiTheme="minorHAnsi"/>
        </w:rPr>
        <w:t>Choose the one</w:t>
      </w:r>
      <w:r w:rsidR="00166917" w:rsidRPr="00B31A2D">
        <w:rPr>
          <w:rFonts w:asciiTheme="minorHAnsi" w:hAnsiTheme="minorHAnsi"/>
        </w:rPr>
        <w:t>(</w:t>
      </w:r>
      <w:r w:rsidRPr="00B31A2D">
        <w:rPr>
          <w:rFonts w:asciiTheme="minorHAnsi" w:hAnsiTheme="minorHAnsi"/>
        </w:rPr>
        <w:t>s</w:t>
      </w:r>
      <w:r w:rsidR="00166917" w:rsidRPr="00B31A2D">
        <w:rPr>
          <w:rFonts w:asciiTheme="minorHAnsi" w:hAnsiTheme="minorHAnsi"/>
        </w:rPr>
        <w:t>)</w:t>
      </w:r>
      <w:r w:rsidRPr="00B31A2D">
        <w:rPr>
          <w:rFonts w:asciiTheme="minorHAnsi" w:hAnsiTheme="minorHAnsi"/>
        </w:rPr>
        <w:t xml:space="preserve"> </w:t>
      </w:r>
      <w:r w:rsidR="00166917" w:rsidRPr="00B31A2D">
        <w:rPr>
          <w:rFonts w:asciiTheme="minorHAnsi" w:hAnsiTheme="minorHAnsi"/>
        </w:rPr>
        <w:t xml:space="preserve">that work for you </w:t>
      </w:r>
      <w:r w:rsidRPr="00B31A2D">
        <w:rPr>
          <w:rFonts w:asciiTheme="minorHAnsi" w:hAnsiTheme="minorHAnsi"/>
        </w:rPr>
        <w:t xml:space="preserve">and talk with your lab leaders about situations where some impact modules </w:t>
      </w:r>
      <w:r w:rsidR="00166917" w:rsidRPr="00B31A2D">
        <w:rPr>
          <w:rFonts w:asciiTheme="minorHAnsi" w:hAnsiTheme="minorHAnsi"/>
        </w:rPr>
        <w:t xml:space="preserve">may be especially strategic. </w:t>
      </w:r>
      <w:r w:rsidR="00995288">
        <w:rPr>
          <w:rFonts w:asciiTheme="minorHAnsi" w:hAnsiTheme="minorHAnsi"/>
        </w:rPr>
        <w:t>Over the course of the camp, consider experimenting with different impacts modules.</w:t>
      </w:r>
    </w:p>
    <w:p w14:paraId="28EEC797" w14:textId="77777777" w:rsidR="00C833E8" w:rsidRDefault="00995288" w:rsidP="00C833E8">
      <w:pPr>
        <w:rPr>
          <w:rFonts w:asciiTheme="minorHAnsi" w:hAnsiTheme="minorHAnsi"/>
        </w:rPr>
      </w:pPr>
      <w:r>
        <w:rPr>
          <w:rFonts w:asciiTheme="minorHAnsi" w:hAnsiTheme="minorHAnsi"/>
        </w:rPr>
        <w:t>The five options in the initial starter pack are:</w:t>
      </w:r>
    </w:p>
    <w:p w14:paraId="6B6BB8E1" w14:textId="77777777" w:rsidR="00995288" w:rsidRDefault="00995288" w:rsidP="00995288">
      <w:pPr>
        <w:pStyle w:val="ListParagraph"/>
        <w:numPr>
          <w:ilvl w:val="0"/>
          <w:numId w:val="14"/>
        </w:numPr>
        <w:rPr>
          <w:rFonts w:asciiTheme="minorHAnsi" w:hAnsiTheme="minorHAnsi"/>
        </w:rPr>
      </w:pPr>
      <w:r>
        <w:rPr>
          <w:rFonts w:asciiTheme="minorHAnsi" w:hAnsiTheme="minorHAnsi"/>
        </w:rPr>
        <w:t>South China Sea conflict</w:t>
      </w:r>
    </w:p>
    <w:p w14:paraId="1EA08574" w14:textId="77777777" w:rsidR="00995288" w:rsidRDefault="00995288" w:rsidP="00995288">
      <w:pPr>
        <w:pStyle w:val="ListParagraph"/>
        <w:numPr>
          <w:ilvl w:val="0"/>
          <w:numId w:val="14"/>
        </w:numPr>
        <w:rPr>
          <w:rFonts w:asciiTheme="minorHAnsi" w:hAnsiTheme="minorHAnsi"/>
        </w:rPr>
      </w:pPr>
      <w:r>
        <w:rPr>
          <w:rFonts w:asciiTheme="minorHAnsi" w:hAnsiTheme="minorHAnsi"/>
        </w:rPr>
        <w:t>East China Sea conflict</w:t>
      </w:r>
    </w:p>
    <w:p w14:paraId="0F2C7468" w14:textId="77777777" w:rsidR="00995288" w:rsidRDefault="00995288" w:rsidP="00995288">
      <w:pPr>
        <w:pStyle w:val="ListParagraph"/>
        <w:numPr>
          <w:ilvl w:val="0"/>
          <w:numId w:val="14"/>
        </w:numPr>
        <w:rPr>
          <w:rFonts w:asciiTheme="minorHAnsi" w:hAnsiTheme="minorHAnsi"/>
        </w:rPr>
      </w:pPr>
      <w:r>
        <w:rPr>
          <w:rFonts w:asciiTheme="minorHAnsi" w:hAnsiTheme="minorHAnsi"/>
        </w:rPr>
        <w:t>Taiwan conflict</w:t>
      </w:r>
    </w:p>
    <w:p w14:paraId="377A7546" w14:textId="77777777" w:rsidR="00995288" w:rsidRDefault="00995288" w:rsidP="00995288">
      <w:pPr>
        <w:pStyle w:val="ListParagraph"/>
        <w:numPr>
          <w:ilvl w:val="0"/>
          <w:numId w:val="14"/>
        </w:numPr>
        <w:rPr>
          <w:rFonts w:asciiTheme="minorHAnsi" w:hAnsiTheme="minorHAnsi"/>
        </w:rPr>
      </w:pPr>
      <w:r>
        <w:rPr>
          <w:rFonts w:asciiTheme="minorHAnsi" w:hAnsiTheme="minorHAnsi"/>
        </w:rPr>
        <w:t>Living standards (in the US, China, and globally)</w:t>
      </w:r>
    </w:p>
    <w:p w14:paraId="6FF1E0CF" w14:textId="77777777" w:rsidR="00995288" w:rsidRPr="00995288" w:rsidRDefault="00995288" w:rsidP="00995288">
      <w:pPr>
        <w:pStyle w:val="ListParagraph"/>
        <w:numPr>
          <w:ilvl w:val="0"/>
          <w:numId w:val="14"/>
        </w:numPr>
        <w:rPr>
          <w:rFonts w:asciiTheme="minorHAnsi" w:hAnsiTheme="minorHAnsi"/>
        </w:rPr>
      </w:pPr>
      <w:r>
        <w:rPr>
          <w:rFonts w:asciiTheme="minorHAnsi" w:hAnsiTheme="minorHAnsi"/>
        </w:rPr>
        <w:t>Global Climate Change</w:t>
      </w:r>
    </w:p>
    <w:p w14:paraId="2D4A51FF" w14:textId="77777777" w:rsidR="00C833E8" w:rsidRPr="00B31A2D" w:rsidRDefault="00C833E8" w:rsidP="00C833E8">
      <w:pPr>
        <w:rPr>
          <w:rFonts w:asciiTheme="minorHAnsi" w:hAnsiTheme="minorHAnsi"/>
        </w:rPr>
      </w:pPr>
    </w:p>
    <w:p w14:paraId="17387397" w14:textId="77777777" w:rsidR="00C833E8" w:rsidRPr="00B31A2D" w:rsidRDefault="00C833E8" w:rsidP="00151BA9">
      <w:pPr>
        <w:rPr>
          <w:rFonts w:asciiTheme="minorHAnsi" w:hAnsiTheme="minorHAnsi"/>
        </w:rPr>
      </w:pPr>
    </w:p>
    <w:p w14:paraId="6BB71410" w14:textId="77777777" w:rsidR="00151BA9" w:rsidRPr="00B31A2D" w:rsidRDefault="00151BA9" w:rsidP="00151BA9">
      <w:pPr>
        <w:pStyle w:val="Heading3"/>
        <w:rPr>
          <w:rFonts w:asciiTheme="minorHAnsi" w:hAnsiTheme="minorHAnsi"/>
        </w:rPr>
      </w:pPr>
      <w:r w:rsidRPr="00B31A2D">
        <w:rPr>
          <w:rFonts w:asciiTheme="minorHAnsi" w:hAnsiTheme="minorHAnsi"/>
        </w:rPr>
        <w:t>Mechanics of Relations Advantage</w:t>
      </w:r>
    </w:p>
    <w:p w14:paraId="69898A18" w14:textId="77777777" w:rsidR="00151BA9" w:rsidRPr="00B31A2D" w:rsidRDefault="00151BA9" w:rsidP="00151BA9">
      <w:pPr>
        <w:rPr>
          <w:rFonts w:asciiTheme="minorHAnsi" w:hAnsiTheme="minorHAnsi"/>
        </w:rPr>
      </w:pPr>
    </w:p>
    <w:p w14:paraId="5C83A44B" w14:textId="77777777" w:rsidR="00151BA9" w:rsidRPr="00B31A2D" w:rsidRDefault="00151BA9" w:rsidP="00151BA9">
      <w:pPr>
        <w:pStyle w:val="Heading4"/>
        <w:rPr>
          <w:rFonts w:asciiTheme="minorHAnsi" w:hAnsiTheme="minorHAnsi"/>
        </w:rPr>
      </w:pPr>
      <w:r w:rsidRPr="00B31A2D">
        <w:rPr>
          <w:rFonts w:asciiTheme="minorHAnsi" w:hAnsiTheme="minorHAnsi"/>
        </w:rPr>
        <w:t>Contention Two - Relations</w:t>
      </w:r>
    </w:p>
    <w:p w14:paraId="4142A876" w14:textId="77777777" w:rsidR="00151BA9" w:rsidRPr="00B31A2D" w:rsidRDefault="00151BA9" w:rsidP="00151BA9">
      <w:pPr>
        <w:rPr>
          <w:rFonts w:asciiTheme="minorHAnsi" w:hAnsiTheme="minorHAnsi"/>
        </w:rPr>
      </w:pPr>
      <w:r w:rsidRPr="00B31A2D">
        <w:rPr>
          <w:rFonts w:asciiTheme="minorHAnsi" w:hAnsiTheme="minorHAnsi"/>
        </w:rPr>
        <w:t xml:space="preserve"> </w:t>
      </w:r>
    </w:p>
    <w:p w14:paraId="3545A131" w14:textId="77777777" w:rsidR="00151BA9" w:rsidRPr="00B31A2D" w:rsidRDefault="00151BA9" w:rsidP="00151BA9">
      <w:pPr>
        <w:pStyle w:val="Heading4"/>
        <w:rPr>
          <w:rFonts w:asciiTheme="minorHAnsi" w:hAnsiTheme="minorHAnsi"/>
        </w:rPr>
      </w:pPr>
      <w:r w:rsidRPr="00B31A2D">
        <w:rPr>
          <w:rFonts w:asciiTheme="minorHAnsi" w:hAnsiTheme="minorHAnsi"/>
        </w:rPr>
        <w:t xml:space="preserve">Absent change, US-Sino ties will spiral to great power conflict in the short-term – a BIT is </w:t>
      </w:r>
      <w:r w:rsidRPr="00B31A2D">
        <w:rPr>
          <w:rFonts w:asciiTheme="minorHAnsi" w:hAnsiTheme="minorHAnsi"/>
          <w:i/>
          <w:u w:val="single"/>
        </w:rPr>
        <w:t>the most important variable</w:t>
      </w:r>
      <w:r w:rsidRPr="00B31A2D">
        <w:rPr>
          <w:rFonts w:asciiTheme="minorHAnsi" w:hAnsiTheme="minorHAnsi"/>
        </w:rPr>
        <w:t xml:space="preserve"> to solve.</w:t>
      </w:r>
    </w:p>
    <w:p w14:paraId="4B45A4F9" w14:textId="77777777" w:rsidR="00151BA9" w:rsidRPr="00B31A2D" w:rsidRDefault="00151BA9" w:rsidP="00151BA9">
      <w:pPr>
        <w:rPr>
          <w:rStyle w:val="Style13ptBold"/>
          <w:rFonts w:asciiTheme="minorHAnsi" w:hAnsiTheme="minorHAnsi"/>
        </w:rPr>
      </w:pPr>
      <w:r w:rsidRPr="00B31A2D">
        <w:rPr>
          <w:rStyle w:val="Style13ptBold"/>
          <w:rFonts w:asciiTheme="minorHAnsi" w:hAnsiTheme="minorHAnsi"/>
        </w:rPr>
        <w:t>Zhang ‘15</w:t>
      </w:r>
    </w:p>
    <w:p w14:paraId="49D6CBEF" w14:textId="77777777" w:rsidR="00151BA9" w:rsidRPr="00B31A2D" w:rsidRDefault="00151BA9" w:rsidP="00151BA9">
      <w:pPr>
        <w:rPr>
          <w:rFonts w:asciiTheme="minorHAnsi" w:hAnsiTheme="minorHAnsi"/>
          <w:sz w:val="18"/>
          <w:szCs w:val="18"/>
        </w:rPr>
      </w:pPr>
      <w:r w:rsidRPr="00B31A2D">
        <w:rPr>
          <w:rFonts w:asciiTheme="minorHAnsi" w:hAnsiTheme="minorHAnsi"/>
          <w:sz w:val="18"/>
          <w:szCs w:val="18"/>
        </w:rPr>
        <w:t>Chin Chin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14:paraId="505A63BE" w14:textId="77777777" w:rsidR="00151BA9" w:rsidRPr="00B31A2D" w:rsidRDefault="00151BA9" w:rsidP="00151BA9">
      <w:pPr>
        <w:rPr>
          <w:rFonts w:asciiTheme="minorHAnsi" w:hAnsiTheme="minorHAnsi"/>
        </w:rPr>
      </w:pPr>
    </w:p>
    <w:p w14:paraId="36B15AA6" w14:textId="77777777" w:rsidR="00151BA9" w:rsidRPr="00B31A2D" w:rsidRDefault="00151BA9" w:rsidP="00151BA9">
      <w:pPr>
        <w:rPr>
          <w:rFonts w:asciiTheme="minorHAnsi" w:hAnsiTheme="minorHAnsi"/>
          <w:sz w:val="14"/>
        </w:rPr>
      </w:pPr>
      <w:r w:rsidRPr="001407D3">
        <w:rPr>
          <w:rStyle w:val="StyleUnderline"/>
          <w:rFonts w:asciiTheme="minorHAnsi" w:hAnsiTheme="minorHAnsi"/>
          <w:highlight w:val="green"/>
        </w:rPr>
        <w:t>Whenever interests between states get convoluted</w:t>
      </w:r>
      <w:r w:rsidRPr="00B31A2D">
        <w:rPr>
          <w:rFonts w:asciiTheme="minorHAnsi" w:hAnsiTheme="minorHAnsi"/>
          <w:sz w:val="14"/>
        </w:rPr>
        <w:t xml:space="preserve">, </w:t>
      </w:r>
      <w:r w:rsidRPr="001407D3">
        <w:rPr>
          <w:rStyle w:val="StyleUnderline"/>
          <w:rFonts w:asciiTheme="minorHAnsi" w:hAnsiTheme="minorHAnsi"/>
          <w:highlight w:val="green"/>
        </w:rPr>
        <w:t>scholars seize the opportunity to march</w:t>
      </w:r>
      <w:r w:rsidRPr="00B31A2D">
        <w:rPr>
          <w:rFonts w:asciiTheme="minorHAnsi" w:hAnsiTheme="minorHAnsi"/>
          <w:sz w:val="14"/>
        </w:rPr>
        <w:t xml:space="preserve"> ambitiously </w:t>
      </w:r>
      <w:r w:rsidRPr="001407D3">
        <w:rPr>
          <w:rStyle w:val="StyleUnderline"/>
          <w:rFonts w:asciiTheme="minorHAnsi" w:hAnsiTheme="minorHAnsi"/>
          <w:highlight w:val="green"/>
        </w:rPr>
        <w:t xml:space="preserve">toward </w:t>
      </w:r>
      <w:r w:rsidRPr="001407D3">
        <w:rPr>
          <w:rStyle w:val="Emphasis"/>
          <w:rFonts w:asciiTheme="minorHAnsi" w:hAnsiTheme="minorHAnsi"/>
          <w:highlight w:val="green"/>
        </w:rPr>
        <w:t xml:space="preserve">long-term </w:t>
      </w:r>
      <w:proofErr w:type="gramStart"/>
      <w:r w:rsidRPr="001407D3">
        <w:rPr>
          <w:rStyle w:val="Emphasis"/>
          <w:rFonts w:asciiTheme="minorHAnsi" w:hAnsiTheme="minorHAnsi"/>
          <w:highlight w:val="green"/>
        </w:rPr>
        <w:t>relationship</w:t>
      </w:r>
      <w:r w:rsidRPr="00B31A2D">
        <w:rPr>
          <w:rStyle w:val="Emphasis"/>
          <w:rFonts w:asciiTheme="minorHAnsi" w:hAnsiTheme="minorHAnsi"/>
        </w:rPr>
        <w:t>-</w:t>
      </w:r>
      <w:r w:rsidRPr="001407D3">
        <w:rPr>
          <w:rStyle w:val="StyleUnderline"/>
          <w:rFonts w:asciiTheme="minorHAnsi" w:hAnsiTheme="minorHAnsi"/>
          <w:highlight w:val="green"/>
        </w:rPr>
        <w:t>building</w:t>
      </w:r>
      <w:proofErr w:type="gramEnd"/>
      <w:r w:rsidRPr="001407D3">
        <w:rPr>
          <w:rStyle w:val="StyleUnderline"/>
          <w:rFonts w:asciiTheme="minorHAnsi" w:hAnsiTheme="minorHAnsi"/>
          <w:highlight w:val="green"/>
        </w:rPr>
        <w:t>.</w:t>
      </w:r>
      <w:r w:rsidRPr="00B31A2D">
        <w:rPr>
          <w:rFonts w:asciiTheme="minorHAnsi" w:hAnsiTheme="minorHAnsi"/>
          <w:sz w:val="14"/>
        </w:rPr>
        <w:t xml:space="preserve"> </w:t>
      </w:r>
      <w:r w:rsidRPr="001407D3">
        <w:rPr>
          <w:rStyle w:val="StyleUnderline"/>
          <w:rFonts w:asciiTheme="minorHAnsi" w:hAnsiTheme="minorHAnsi"/>
          <w:highlight w:val="green"/>
        </w:rPr>
        <w:t>They do so under the assumption that the best way to avoid great-power conflict</w:t>
      </w:r>
      <w:r w:rsidRPr="00B31A2D">
        <w:rPr>
          <w:rFonts w:asciiTheme="minorHAnsi" w:hAnsiTheme="minorHAnsi"/>
          <w:sz w:val="14"/>
        </w:rPr>
        <w:t xml:space="preserve"> </w:t>
      </w:r>
      <w:r w:rsidRPr="001407D3">
        <w:rPr>
          <w:rStyle w:val="StyleUnderline"/>
          <w:rFonts w:asciiTheme="minorHAnsi" w:hAnsiTheme="minorHAnsi"/>
          <w:highlight w:val="green"/>
        </w:rPr>
        <w:t>is</w:t>
      </w:r>
      <w:r w:rsidRPr="00B31A2D">
        <w:rPr>
          <w:rFonts w:asciiTheme="minorHAnsi" w:hAnsiTheme="minorHAnsi"/>
          <w:sz w:val="14"/>
        </w:rPr>
        <w:t xml:space="preserve"> by </w:t>
      </w:r>
      <w:r w:rsidRPr="001407D3">
        <w:rPr>
          <w:rStyle w:val="StyleUnderline"/>
          <w:rFonts w:asciiTheme="minorHAnsi" w:hAnsiTheme="minorHAnsi"/>
          <w:highlight w:val="green"/>
        </w:rPr>
        <w:t>emphasizing mutual interests in the long run.</w:t>
      </w:r>
      <w:r w:rsidRPr="00B31A2D">
        <w:rPr>
          <w:rFonts w:asciiTheme="minorHAnsi" w:hAnsiTheme="minorHAnsi"/>
          <w:sz w:val="14"/>
        </w:rPr>
        <w:t xml:space="preserve"> </w:t>
      </w:r>
      <w:r w:rsidRPr="00B31A2D">
        <w:rPr>
          <w:rStyle w:val="Emphasis"/>
          <w:rFonts w:asciiTheme="minorHAnsi" w:hAnsiTheme="minorHAnsi"/>
        </w:rPr>
        <w:t>Unfortunately,</w:t>
      </w:r>
      <w:r w:rsidRPr="00B31A2D">
        <w:rPr>
          <w:rFonts w:asciiTheme="minorHAnsi" w:hAnsiTheme="minorHAnsi"/>
          <w:sz w:val="14"/>
        </w:rPr>
        <w:t xml:space="preserve"> </w:t>
      </w:r>
      <w:r w:rsidRPr="001407D3">
        <w:rPr>
          <w:rStyle w:val="StyleUnderline"/>
          <w:rFonts w:asciiTheme="minorHAnsi" w:hAnsiTheme="minorHAnsi"/>
          <w:highlight w:val="green"/>
        </w:rPr>
        <w:t xml:space="preserve">too forward-looking an approach can easily diverge from the core issues </w:t>
      </w:r>
      <w:r w:rsidRPr="001407D3">
        <w:rPr>
          <w:rStyle w:val="Emphasis"/>
          <w:rFonts w:asciiTheme="minorHAnsi" w:hAnsiTheme="minorHAnsi"/>
          <w:highlight w:val="green"/>
        </w:rPr>
        <w:t>at present,</w:t>
      </w:r>
      <w:r w:rsidRPr="00B31A2D">
        <w:rPr>
          <w:rFonts w:asciiTheme="minorHAnsi" w:hAnsiTheme="minorHAnsi"/>
          <w:sz w:val="14"/>
        </w:rPr>
        <w:t xml:space="preserve"> </w:t>
      </w:r>
      <w:r w:rsidRPr="001407D3">
        <w:rPr>
          <w:rStyle w:val="StyleUnderline"/>
          <w:rFonts w:asciiTheme="minorHAnsi" w:hAnsiTheme="minorHAnsi"/>
          <w:highlight w:val="green"/>
        </w:rPr>
        <w:t>yielding ankle-deep analyses,</w:t>
      </w:r>
      <w:r w:rsidRPr="00B31A2D">
        <w:rPr>
          <w:rFonts w:asciiTheme="minorHAnsi" w:hAnsiTheme="minorHAnsi"/>
          <w:sz w:val="14"/>
        </w:rPr>
        <w:t xml:space="preserve"> biased standpoints, </w:t>
      </w:r>
      <w:r w:rsidRPr="00B31A2D">
        <w:rPr>
          <w:rStyle w:val="StyleUnderline"/>
          <w:rFonts w:asciiTheme="minorHAnsi" w:hAnsiTheme="minorHAnsi"/>
        </w:rPr>
        <w:t>and vulnerable arguments.</w:t>
      </w:r>
      <w:r w:rsidRPr="00B31A2D">
        <w:rPr>
          <w:rFonts w:asciiTheme="minorHAnsi" w:hAnsiTheme="minorHAnsi"/>
          <w:sz w:val="14"/>
        </w:rPr>
        <w:t xml:space="preserve"> </w:t>
      </w:r>
      <w:proofErr w:type="gramStart"/>
      <w:r w:rsidRPr="00B31A2D">
        <w:rPr>
          <w:rFonts w:asciiTheme="minorHAnsi" w:hAnsiTheme="minorHAnsi"/>
          <w:sz w:val="14"/>
        </w:rPr>
        <w:t xml:space="preserve">Florick and Cronkleton's "Remapping China-United States Relations" offers hopeful cooperative ventures </w:t>
      </w:r>
      <w:r w:rsidRPr="001407D3">
        <w:rPr>
          <w:rStyle w:val="Emphasis"/>
          <w:rFonts w:asciiTheme="minorHAnsi" w:hAnsiTheme="minorHAnsi"/>
          <w:highlight w:val="green"/>
        </w:rPr>
        <w:t>rather than pragmatic solutions to prevent a negative spiral in Sino-American relations.</w:t>
      </w:r>
      <w:proofErr w:type="gramEnd"/>
      <w:r w:rsidRPr="00B31A2D">
        <w:rPr>
          <w:rStyle w:val="Emphasis"/>
          <w:rFonts w:asciiTheme="minorHAnsi" w:hAnsiTheme="minorHAnsi"/>
        </w:rPr>
        <w:t xml:space="preserve"> </w:t>
      </w:r>
      <w:r w:rsidRPr="001407D3">
        <w:rPr>
          <w:rStyle w:val="StyleUnderline"/>
          <w:rFonts w:asciiTheme="minorHAnsi" w:hAnsiTheme="minorHAnsi"/>
          <w:highlight w:val="green"/>
        </w:rPr>
        <w:t xml:space="preserve">The </w:t>
      </w:r>
      <w:proofErr w:type="gramStart"/>
      <w:r w:rsidRPr="001407D3">
        <w:rPr>
          <w:rStyle w:val="StyleUnderline"/>
          <w:rFonts w:asciiTheme="minorHAnsi" w:hAnsiTheme="minorHAnsi"/>
          <w:highlight w:val="green"/>
        </w:rPr>
        <w:t>authors</w:t>
      </w:r>
      <w:proofErr w:type="gramEnd"/>
      <w:r w:rsidRPr="001407D3">
        <w:rPr>
          <w:rStyle w:val="StyleUnderline"/>
          <w:rFonts w:asciiTheme="minorHAnsi" w:hAnsiTheme="minorHAnsi"/>
          <w:highlight w:val="green"/>
        </w:rPr>
        <w:t xml:space="preserve"> fashion opportunities for collaboration in the </w:t>
      </w:r>
      <w:r w:rsidRPr="001407D3">
        <w:rPr>
          <w:rStyle w:val="Emphasis"/>
          <w:rFonts w:asciiTheme="minorHAnsi" w:hAnsiTheme="minorHAnsi"/>
          <w:highlight w:val="green"/>
        </w:rPr>
        <w:t>defense and social realms</w:t>
      </w:r>
      <w:r w:rsidRPr="00B31A2D">
        <w:rPr>
          <w:rFonts w:asciiTheme="minorHAnsi" w:hAnsiTheme="minorHAnsi"/>
          <w:sz w:val="14"/>
        </w:rPr>
        <w:t xml:space="preserve"> to diversify the existing economics-heavy approach and </w:t>
      </w:r>
      <w:r w:rsidRPr="001407D3">
        <w:rPr>
          <w:rStyle w:val="StyleUnderline"/>
          <w:rFonts w:asciiTheme="minorHAnsi" w:hAnsiTheme="minorHAnsi"/>
          <w:highlight w:val="green"/>
        </w:rPr>
        <w:t>to reduce mistrust.</w:t>
      </w:r>
      <w:r w:rsidRPr="00B31A2D">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(Kflfe), Attract the EU (fegfc),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Florick and Cronkleton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To the Chinese public, such a </w:t>
      </w:r>
      <w:proofErr w:type="gramStart"/>
      <w:r w:rsidRPr="00B31A2D">
        <w:rPr>
          <w:rFonts w:asciiTheme="minorHAnsi" w:hAnsiTheme="minorHAnsi"/>
          <w:sz w:val="14"/>
        </w:rPr>
        <w:t>label exaggerated</w:t>
      </w:r>
      <w:proofErr w:type="gramEnd"/>
      <w:r w:rsidRPr="00B31A2D">
        <w:rPr>
          <w:rFonts w:asciiTheme="minorHAnsi" w:hAnsiTheme="minorHAnsi"/>
          <w:sz w:val="14"/>
        </w:rPr>
        <w:t xml:space="preserve"> China's economic prowess and downplayed Beijing's contribution in the post-war reconstruction effort in Iraq. Regardless of Obama's true intention-perceived disrespect is enough to insulate trust. </w:t>
      </w:r>
      <w:proofErr w:type="gramStart"/>
      <w:r w:rsidRPr="00B31A2D">
        <w:rPr>
          <w:rFonts w:asciiTheme="minorHAnsi" w:hAnsiTheme="minorHAnsi"/>
          <w:sz w:val="14"/>
        </w:rPr>
        <w:t>To move forward.</w:t>
      </w:r>
      <w:proofErr w:type="gramEnd"/>
      <w:r w:rsidRPr="00B31A2D">
        <w:rPr>
          <w:rFonts w:asciiTheme="minorHAnsi" w:hAnsiTheme="minorHAnsi"/>
          <w:sz w:val="14"/>
        </w:rPr>
        <w:t xml:space="preserve">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1407D3">
        <w:rPr>
          <w:rStyle w:val="StyleUnderline"/>
          <w:rFonts w:asciiTheme="minorHAnsi" w:hAnsiTheme="minorHAnsi"/>
          <w:highlight w:val="green"/>
        </w:rPr>
        <w:t>In contrast to the defense and political spheres</w:t>
      </w:r>
      <w:r w:rsidRPr="00B31A2D">
        <w:rPr>
          <w:rFonts w:asciiTheme="minorHAnsi" w:hAnsiTheme="minorHAnsi"/>
          <w:sz w:val="14"/>
        </w:rPr>
        <w:t xml:space="preserve">, </w:t>
      </w:r>
      <w:r w:rsidRPr="001407D3">
        <w:rPr>
          <w:rStyle w:val="StyleUnderline"/>
          <w:rFonts w:asciiTheme="minorHAnsi" w:hAnsiTheme="minorHAnsi"/>
          <w:highlight w:val="green"/>
        </w:rPr>
        <w:t>economic factors are</w:t>
      </w:r>
      <w:r w:rsidRPr="00B31A2D">
        <w:rPr>
          <w:rFonts w:asciiTheme="minorHAnsi" w:hAnsiTheme="minorHAnsi"/>
          <w:sz w:val="14"/>
        </w:rPr>
        <w:t xml:space="preserve"> so far </w:t>
      </w:r>
      <w:r w:rsidRPr="001407D3">
        <w:rPr>
          <w:rStyle w:val="StyleUnderline"/>
          <w:rFonts w:asciiTheme="minorHAnsi" w:hAnsiTheme="minorHAnsi"/>
          <w:highlight w:val="green"/>
        </w:rPr>
        <w:t>the most-developed aspect of the U.S.-China relationship.</w:t>
      </w:r>
      <w:r w:rsidRPr="00B31A2D">
        <w:rPr>
          <w:rFonts w:asciiTheme="minorHAnsi" w:hAnsiTheme="minorHAnsi"/>
          <w:sz w:val="14"/>
        </w:rPr>
        <w:t xml:space="preserve"> Massive trade flows already bond the two parties' interests despite disputes in other arenas. </w:t>
      </w:r>
      <w:r w:rsidRPr="001407D3">
        <w:rPr>
          <w:rStyle w:val="StyleUnderline"/>
          <w:rFonts w:asciiTheme="minorHAnsi" w:hAnsiTheme="minorHAnsi"/>
          <w:highlight w:val="green"/>
        </w:rPr>
        <w:t>The authors caution against weighting the relationship too heavily toward economic ties, but fail to realize that</w:t>
      </w:r>
      <w:r w:rsidRPr="001407D3">
        <w:rPr>
          <w:rStyle w:val="Emphasis"/>
          <w:rFonts w:asciiTheme="minorHAnsi" w:hAnsiTheme="minorHAnsi"/>
          <w:highlight w:val="green"/>
        </w:rPr>
        <w:t xml:space="preserve"> bilateral</w:t>
      </w:r>
      <w:r w:rsidRPr="00B31A2D">
        <w:rPr>
          <w:rStyle w:val="StyleUnderline"/>
          <w:rFonts w:asciiTheme="minorHAnsi" w:hAnsiTheme="minorHAnsi"/>
        </w:rPr>
        <w:t xml:space="preserve"> </w:t>
      </w:r>
      <w:r w:rsidRPr="00B31A2D">
        <w:rPr>
          <w:rFonts w:asciiTheme="minorHAnsi" w:hAnsiTheme="minorHAnsi"/>
          <w:sz w:val="14"/>
        </w:rPr>
        <w:t xml:space="preserve">trade and </w:t>
      </w:r>
      <w:r w:rsidRPr="001407D3">
        <w:rPr>
          <w:rStyle w:val="Emphasis"/>
          <w:rFonts w:asciiTheme="minorHAnsi" w:hAnsiTheme="minorHAnsi"/>
          <w:highlight w:val="green"/>
        </w:rPr>
        <w:t>investment issues</w:t>
      </w:r>
      <w:r w:rsidRPr="00B31A2D">
        <w:rPr>
          <w:rFonts w:asciiTheme="minorHAnsi" w:hAnsiTheme="minorHAnsi"/>
          <w:sz w:val="14"/>
        </w:rPr>
        <w:t xml:space="preserve"> </w:t>
      </w:r>
      <w:r w:rsidRPr="001407D3">
        <w:rPr>
          <w:rStyle w:val="StyleUnderline"/>
          <w:rFonts w:asciiTheme="minorHAnsi" w:hAnsiTheme="minorHAnsi"/>
          <w:highlight w:val="green"/>
        </w:rPr>
        <w:t xml:space="preserve">hold </w:t>
      </w:r>
      <w:r w:rsidRPr="001407D3">
        <w:rPr>
          <w:rStyle w:val="Emphasis"/>
          <w:rFonts w:asciiTheme="minorHAnsi" w:hAnsiTheme="minorHAnsi"/>
          <w:highlight w:val="green"/>
        </w:rPr>
        <w:t>the greatest potential for mutually beneficial partnership opportunities.</w:t>
      </w:r>
      <w:r w:rsidRPr="00B31A2D">
        <w:rPr>
          <w:rFonts w:asciiTheme="minorHAnsi" w:hAnsiTheme="minorHAnsi"/>
          <w:sz w:val="14"/>
        </w:rPr>
        <w:t xml:space="preserve"> </w:t>
      </w:r>
      <w:r w:rsidRPr="001407D3">
        <w:rPr>
          <w:rStyle w:val="StyleUnderline"/>
          <w:rFonts w:asciiTheme="minorHAnsi" w:hAnsiTheme="minorHAnsi"/>
          <w:highlight w:val="green"/>
        </w:rPr>
        <w:t>Moving forward, both parties need to</w:t>
      </w:r>
      <w:r w:rsidRPr="00B31A2D">
        <w:rPr>
          <w:rFonts w:asciiTheme="minorHAnsi" w:hAnsiTheme="minorHAnsi"/>
          <w:sz w:val="14"/>
        </w:rPr>
        <w:t xml:space="preserve"> constantly </w:t>
      </w:r>
      <w:r w:rsidRPr="001407D3">
        <w:rPr>
          <w:rStyle w:val="StyleUnderline"/>
          <w:rFonts w:asciiTheme="minorHAnsi" w:hAnsiTheme="minorHAnsi"/>
          <w:highlight w:val="green"/>
        </w:rPr>
        <w:t xml:space="preserve">adjust </w:t>
      </w:r>
      <w:r w:rsidRPr="00B31A2D">
        <w:rPr>
          <w:rFonts w:asciiTheme="minorHAnsi" w:hAnsiTheme="minorHAnsi"/>
        </w:rPr>
        <w:t>public-private</w:t>
      </w:r>
      <w:r w:rsidRPr="00B31A2D">
        <w:rPr>
          <w:rFonts w:asciiTheme="minorHAnsi" w:hAnsiTheme="minorHAnsi"/>
          <w:sz w:val="14"/>
        </w:rPr>
        <w:t xml:space="preserve"> </w:t>
      </w:r>
      <w:r w:rsidRPr="001407D3">
        <w:rPr>
          <w:rStyle w:val="StyleUnderline"/>
          <w:rFonts w:asciiTheme="minorHAnsi" w:hAnsiTheme="minorHAnsi"/>
          <w:highlight w:val="green"/>
        </w:rPr>
        <w:t>dynamics to better meet market needs and accommodate firms from the other state</w:t>
      </w:r>
      <w:r w:rsidRPr="00B31A2D">
        <w:rPr>
          <w:rFonts w:asciiTheme="minorHAnsi" w:hAnsiTheme="minorHAnsi"/>
          <w:sz w:val="14"/>
        </w:rPr>
        <w:t xml:space="preserve"> within relevant legal frameworks. In the outlook for trade and investment, two general challenges remain, the larger of which </w:t>
      </w:r>
      <w:proofErr w:type="gramStart"/>
      <w:r w:rsidRPr="00B31A2D">
        <w:rPr>
          <w:rFonts w:asciiTheme="minorHAnsi" w:hAnsiTheme="minorHAnsi"/>
          <w:sz w:val="14"/>
        </w:rPr>
        <w:t>is protectionist policies</w:t>
      </w:r>
      <w:proofErr w:type="gramEnd"/>
      <w:r w:rsidRPr="00B31A2D">
        <w:rPr>
          <w:rFonts w:asciiTheme="minorHAnsi" w:hAnsiTheme="minorHAnsi"/>
          <w:sz w:val="14"/>
        </w:rPr>
        <w:t xml:space="preserve">.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1407D3">
        <w:rPr>
          <w:rStyle w:val="StyleUnderline"/>
          <w:rFonts w:asciiTheme="minorHAnsi" w:hAnsiTheme="minorHAnsi"/>
          <w:highlight w:val="green"/>
        </w:rPr>
        <w:t>A</w:t>
      </w:r>
      <w:r w:rsidRPr="00B31A2D">
        <w:rPr>
          <w:rStyle w:val="StyleUnderline"/>
          <w:rFonts w:asciiTheme="minorHAnsi" w:hAnsiTheme="minorHAnsi"/>
        </w:rPr>
        <w:t xml:space="preserve"> 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initiated in June 2014 and completed in March 2015, </w:t>
      </w:r>
      <w:r w:rsidRPr="001407D3">
        <w:rPr>
          <w:rStyle w:val="StyleUnderline"/>
          <w:rFonts w:asciiTheme="minorHAnsi" w:hAnsiTheme="minorHAnsi"/>
          <w:highlight w:val="green"/>
        </w:rPr>
        <w:t>agrees to provide protections for the other country's foreign investors</w:t>
      </w:r>
      <w:r w:rsidRPr="00B31A2D">
        <w:rPr>
          <w:rFonts w:asciiTheme="minorHAnsi" w:hAnsiTheme="minorHAnsi"/>
          <w:sz w:val="14"/>
        </w:rPr>
        <w:t xml:space="preserve">.7 </w:t>
      </w:r>
      <w:r w:rsidRPr="001407D3">
        <w:rPr>
          <w:rStyle w:val="StyleUnderline"/>
          <w:rFonts w:asciiTheme="minorHAnsi" w:hAnsiTheme="minorHAnsi"/>
          <w:highlight w:val="green"/>
        </w:rPr>
        <w:t xml:space="preserve">If the </w:t>
      </w:r>
      <w:r w:rsidRPr="001407D3">
        <w:rPr>
          <w:rStyle w:val="Emphasis"/>
          <w:rFonts w:asciiTheme="minorHAnsi" w:hAnsiTheme="minorHAnsi"/>
          <w:highlight w:val="green"/>
        </w:rPr>
        <w:t xml:space="preserve">BIT </w:t>
      </w:r>
      <w:r w:rsidRPr="001407D3">
        <w:rPr>
          <w:rStyle w:val="StyleUnderline"/>
          <w:rFonts w:asciiTheme="minorHAnsi" w:hAnsiTheme="minorHAnsi"/>
          <w:highlight w:val="green"/>
        </w:rPr>
        <w:t>transitions from paper to reality,</w:t>
      </w:r>
      <w:r w:rsidRPr="00B31A2D">
        <w:rPr>
          <w:rFonts w:asciiTheme="minorHAnsi" w:hAnsiTheme="minorHAnsi"/>
          <w:sz w:val="14"/>
        </w:rPr>
        <w:t xml:space="preserve"> </w:t>
      </w:r>
      <w:r w:rsidRPr="001407D3">
        <w:rPr>
          <w:rStyle w:val="StyleUnderline"/>
          <w:rFonts w:asciiTheme="minorHAnsi" w:hAnsiTheme="minorHAnsi"/>
          <w:highlight w:val="green"/>
        </w:rPr>
        <w:t>China will attract increased foreign direct investment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reduce its heavy reliance on manufacturing exports and debt-financed investment, while </w:t>
      </w:r>
      <w:r w:rsidRPr="001407D3">
        <w:rPr>
          <w:rStyle w:val="StyleUnderline"/>
          <w:rFonts w:asciiTheme="minorHAnsi" w:hAnsiTheme="minorHAnsi"/>
          <w:highlight w:val="green"/>
        </w:rPr>
        <w:t>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B31A2D">
        <w:rPr>
          <w:rFonts w:asciiTheme="minorHAnsi" w:hAnsiTheme="minorHAnsi"/>
          <w:sz w:val="14"/>
        </w:rPr>
        <w:t xml:space="preserve"> could further penetrate the Chinese market and even </w:t>
      </w:r>
      <w:r w:rsidRPr="001407D3">
        <w:rPr>
          <w:rStyle w:val="StyleUnderline"/>
          <w:rFonts w:asciiTheme="minorHAnsi" w:hAnsiTheme="minorHAnsi"/>
          <w:highlight w:val="green"/>
        </w:rPr>
        <w:t>gain early stakes in a</w:t>
      </w:r>
      <w:r w:rsidRPr="00B31A2D">
        <w:rPr>
          <w:rStyle w:val="StyleUnderline"/>
          <w:rFonts w:asciiTheme="minorHAnsi" w:hAnsiTheme="minorHAnsi"/>
        </w:rPr>
        <w:t xml:space="preserve"> </w:t>
      </w:r>
      <w:r w:rsidRPr="00B31A2D">
        <w:rPr>
          <w:rFonts w:asciiTheme="minorHAnsi" w:hAnsiTheme="minorHAnsi"/>
          <w:sz w:val="14"/>
        </w:rPr>
        <w:t xml:space="preserve">liberalized </w:t>
      </w:r>
      <w:r w:rsidRPr="001407D3">
        <w:rPr>
          <w:rStyle w:val="StyleUnderline"/>
          <w:rFonts w:asciiTheme="minorHAnsi" w:hAnsiTheme="minorHAnsi"/>
          <w:highlight w:val="green"/>
        </w:rPr>
        <w:t>financial market envisioned in Xi's reform agenda.</w:t>
      </w:r>
      <w:r w:rsidRPr="00B31A2D">
        <w:rPr>
          <w:rStyle w:val="StyleUnderline"/>
          <w:rFonts w:asciiTheme="minorHAnsi" w:hAnsiTheme="minorHAnsi"/>
        </w:rPr>
        <w:t xml:space="preserve"> </w:t>
      </w:r>
      <w:r w:rsidRPr="00B31A2D">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14:paraId="4CEF57FD" w14:textId="77777777" w:rsidR="00151BA9" w:rsidRPr="00B31A2D" w:rsidRDefault="00C833E8" w:rsidP="00C833E8">
      <w:pPr>
        <w:pStyle w:val="Heading4"/>
        <w:rPr>
          <w:rFonts w:asciiTheme="minorHAnsi" w:hAnsiTheme="minorHAnsi"/>
        </w:rPr>
      </w:pPr>
      <w:r w:rsidRPr="00B31A2D">
        <w:rPr>
          <w:rFonts w:asciiTheme="minorHAnsi" w:hAnsiTheme="minorHAnsi"/>
        </w:rPr>
        <w:t xml:space="preserve">Relations are nearing a tipping point - US-Sino ties are key to </w:t>
      </w:r>
      <w:r w:rsidRPr="00B31A2D">
        <w:rPr>
          <w:rFonts w:asciiTheme="minorHAnsi" w:hAnsiTheme="minorHAnsi"/>
          <w:i/>
          <w:u w:val="single"/>
        </w:rPr>
        <w:t>check military encounters</w:t>
      </w:r>
      <w:r w:rsidRPr="00B31A2D">
        <w:rPr>
          <w:rFonts w:asciiTheme="minorHAnsi" w:hAnsiTheme="minorHAnsi"/>
        </w:rPr>
        <w:t xml:space="preserve">, </w:t>
      </w:r>
      <w:r w:rsidRPr="00B31A2D">
        <w:rPr>
          <w:rFonts w:asciiTheme="minorHAnsi" w:hAnsiTheme="minorHAnsi"/>
          <w:i/>
          <w:u w:val="single"/>
        </w:rPr>
        <w:t>coop on transnational issues</w:t>
      </w:r>
      <w:proofErr w:type="gramStart"/>
      <w:r w:rsidRPr="00B31A2D">
        <w:rPr>
          <w:rFonts w:asciiTheme="minorHAnsi" w:hAnsiTheme="minorHAnsi"/>
        </w:rPr>
        <w:t>;</w:t>
      </w:r>
      <w:proofErr w:type="gramEnd"/>
      <w:r w:rsidRPr="00B31A2D">
        <w:rPr>
          <w:rFonts w:asciiTheme="minorHAnsi" w:hAnsiTheme="minorHAnsi"/>
        </w:rPr>
        <w:t xml:space="preserve"> and </w:t>
      </w:r>
      <w:r w:rsidRPr="00B31A2D">
        <w:rPr>
          <w:rFonts w:asciiTheme="minorHAnsi" w:hAnsiTheme="minorHAnsi"/>
          <w:i/>
          <w:u w:val="single"/>
        </w:rPr>
        <w:t>economic welfare in both nations</w:t>
      </w:r>
      <w:r w:rsidRPr="00B31A2D">
        <w:rPr>
          <w:rFonts w:asciiTheme="minorHAnsi" w:hAnsiTheme="minorHAnsi"/>
        </w:rPr>
        <w:t xml:space="preserve">. </w:t>
      </w:r>
    </w:p>
    <w:p w14:paraId="150F5BE8" w14:textId="77777777" w:rsidR="00C833E8" w:rsidRPr="00B31A2D" w:rsidRDefault="00C833E8" w:rsidP="00B55AD5">
      <w:pPr>
        <w:rPr>
          <w:rFonts w:asciiTheme="minorHAnsi" w:hAnsiTheme="minorHAnsi"/>
        </w:rPr>
      </w:pPr>
    </w:p>
    <w:p w14:paraId="09458257" w14:textId="77777777" w:rsidR="00C833E8" w:rsidRPr="00B31A2D" w:rsidRDefault="00C833E8" w:rsidP="00C833E8">
      <w:pPr>
        <w:rPr>
          <w:rStyle w:val="Style13ptBold"/>
          <w:rFonts w:asciiTheme="minorHAnsi" w:hAnsiTheme="minorHAnsi"/>
        </w:rPr>
      </w:pPr>
      <w:r w:rsidRPr="00B31A2D">
        <w:rPr>
          <w:rStyle w:val="Style13ptBold"/>
          <w:rFonts w:asciiTheme="minorHAnsi" w:hAnsiTheme="minorHAnsi"/>
        </w:rPr>
        <w:t>Lampton ‘15</w:t>
      </w:r>
    </w:p>
    <w:p w14:paraId="4AA5F9C7" w14:textId="77777777" w:rsidR="00C833E8" w:rsidRPr="00B31A2D" w:rsidRDefault="00C833E8" w:rsidP="00C833E8">
      <w:pPr>
        <w:rPr>
          <w:rFonts w:asciiTheme="minorHAnsi" w:hAnsiTheme="minorHAnsi"/>
          <w:sz w:val="18"/>
          <w:szCs w:val="18"/>
        </w:rPr>
      </w:pPr>
      <w:r w:rsidRPr="00B31A2D">
        <w:rPr>
          <w:rFonts w:asciiTheme="minorHAnsi" w:hAnsiTheme="minorHAnsi"/>
          <w:sz w:val="18"/>
          <w:szCs w:val="18"/>
        </w:rPr>
        <w:t xml:space="preserve">Dr. David M. Lampton is The Director of China Studies at the Johns Hopkins Paul H. Nitze School of Advanced International Studies (SAIS) and Chair of The Asia Foundation. </w:t>
      </w:r>
      <w:r w:rsidRPr="00B31A2D">
        <w:rPr>
          <w:rFonts w:asciiTheme="minorHAnsi" w:hAnsiTheme="minorHAnsi"/>
          <w:i/>
          <w:sz w:val="18"/>
          <w:szCs w:val="18"/>
        </w:rPr>
        <w:t xml:space="preserve">In January 2015 Lampton was named the most influential China watcher by the Institute of International Relations at the China Foreign Affairs University in Beijing. Researchers chose him after assessing the credentials of 158 top China experts. </w:t>
      </w:r>
      <w:r w:rsidRPr="00B31A2D">
        <w:rPr>
          <w:rFonts w:asciiTheme="minorHAnsi" w:hAnsiTheme="minorHAnsi"/>
          <w:sz w:val="18"/>
          <w:szCs w:val="18"/>
        </w:rPr>
        <w:t xml:space="preserve">Lampton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Lampton’s speech titled: “A Tipping Point in U.S.-China Relations is Upon Us” as given at the conference “China’s Reform: Opportunities and Challenges.” This event was co-hosted by The Carter Center and the Shanghai Academy of Social Sciences over May 6-7, 2015. Available via the </w:t>
      </w:r>
      <w:r w:rsidRPr="00B31A2D">
        <w:rPr>
          <w:rFonts w:asciiTheme="minorHAnsi" w:hAnsiTheme="minorHAnsi"/>
          <w:sz w:val="18"/>
          <w:szCs w:val="18"/>
          <w:u w:val="single"/>
        </w:rPr>
        <w:t>US-China Perception Monitor</w:t>
      </w:r>
      <w:r w:rsidRPr="00B31A2D">
        <w:rPr>
          <w:rFonts w:asciiTheme="minorHAnsi" w:hAnsiTheme="minorHAnsi"/>
          <w:sz w:val="18"/>
          <w:szCs w:val="18"/>
        </w:rPr>
        <w:t xml:space="preserve"> - http://www.uscnpm.org/blog/2015/05/11/a-tipping-point-in-u-s-china-relations-is-upon-us-part-i/</w:t>
      </w:r>
    </w:p>
    <w:p w14:paraId="5C6C2DA5" w14:textId="77777777" w:rsidR="00C833E8" w:rsidRPr="00B31A2D" w:rsidRDefault="00C833E8" w:rsidP="00C833E8">
      <w:pPr>
        <w:rPr>
          <w:rFonts w:asciiTheme="minorHAnsi" w:hAnsiTheme="minorHAnsi"/>
        </w:rPr>
      </w:pPr>
    </w:p>
    <w:p w14:paraId="3D1FF16D" w14:textId="77777777" w:rsidR="00C833E8" w:rsidRPr="00B31A2D" w:rsidRDefault="00C833E8" w:rsidP="00C833E8">
      <w:pPr>
        <w:rPr>
          <w:rFonts w:asciiTheme="minorHAnsi" w:hAnsiTheme="minorHAnsi"/>
          <w:sz w:val="14"/>
        </w:rPr>
      </w:pPr>
      <w:r w:rsidRPr="00B31A2D">
        <w:rPr>
          <w:rStyle w:val="StyleUnderline"/>
          <w:rFonts w:asciiTheme="minorHAnsi" w:hAnsiTheme="minorHAnsi"/>
        </w:rPr>
        <w:t>Today,</w:t>
      </w:r>
      <w:r w:rsidRPr="00B31A2D">
        <w:rPr>
          <w:rFonts w:asciiTheme="minorHAnsi" w:hAnsiTheme="minorHAnsi"/>
          <w:sz w:val="14"/>
        </w:rPr>
        <w:t xml:space="preserve"> soon after May 4th and in the context of the 70th anniversary of the end of WWII, </w:t>
      </w:r>
      <w:r w:rsidRPr="00B31A2D">
        <w:rPr>
          <w:rStyle w:val="StyleUnderline"/>
          <w:rFonts w:asciiTheme="minorHAnsi" w:hAnsiTheme="minorHAnsi"/>
        </w:rPr>
        <w:t>the question is whether or not America and China can</w:t>
      </w:r>
      <w:r w:rsidRPr="00B31A2D">
        <w:rPr>
          <w:rFonts w:asciiTheme="minorHAnsi" w:hAnsiTheme="minorHAnsi"/>
          <w:sz w:val="14"/>
        </w:rPr>
        <w:t xml:space="preserve">, again, </w:t>
      </w:r>
      <w:r w:rsidRPr="00B31A2D">
        <w:rPr>
          <w:rStyle w:val="StyleUnderline"/>
          <w:rFonts w:asciiTheme="minorHAnsi" w:hAnsiTheme="minorHAnsi"/>
        </w:rPr>
        <w:t>find</w:t>
      </w:r>
      <w:r w:rsidRPr="00B31A2D">
        <w:rPr>
          <w:rFonts w:asciiTheme="minorHAnsi" w:hAnsiTheme="minorHAnsi"/>
          <w:sz w:val="14"/>
        </w:rPr>
        <w:t xml:space="preserve"> such vision and </w:t>
      </w:r>
      <w:r w:rsidRPr="00B31A2D">
        <w:rPr>
          <w:rStyle w:val="StyleUnderline"/>
          <w:rFonts w:asciiTheme="minorHAnsi" w:hAnsiTheme="minorHAnsi"/>
        </w:rPr>
        <w:t>leadership</w:t>
      </w:r>
      <w:r w:rsidRPr="00B31A2D">
        <w:rPr>
          <w:rFonts w:asciiTheme="minorHAnsi" w:hAnsiTheme="minorHAnsi"/>
          <w:sz w:val="14"/>
        </w:rPr>
        <w:t xml:space="preserve"> in today’s far different circumstances. </w:t>
      </w:r>
      <w:r w:rsidRPr="001407D3">
        <w:rPr>
          <w:rStyle w:val="StyleUnderline"/>
          <w:rFonts w:asciiTheme="minorHAnsi" w:hAnsiTheme="minorHAnsi"/>
          <w:highlight w:val="green"/>
        </w:rPr>
        <w:t>My purpose in the frank remarks</w:t>
      </w:r>
      <w:r w:rsidRPr="00B31A2D">
        <w:rPr>
          <w:rStyle w:val="StyleUnderline"/>
          <w:rFonts w:asciiTheme="minorHAnsi" w:hAnsiTheme="minorHAnsi"/>
        </w:rPr>
        <w:t xml:space="preserve"> to follow</w:t>
      </w:r>
      <w:r w:rsidRPr="00B31A2D">
        <w:rPr>
          <w:rFonts w:asciiTheme="minorHAnsi" w:hAnsiTheme="minorHAnsi"/>
          <w:sz w:val="14"/>
        </w:rPr>
        <w:t xml:space="preserve"> </w:t>
      </w:r>
      <w:r w:rsidRPr="001407D3">
        <w:rPr>
          <w:rStyle w:val="StyleUnderline"/>
          <w:rFonts w:asciiTheme="minorHAnsi" w:hAnsiTheme="minorHAnsi"/>
          <w:highlight w:val="green"/>
        </w:rPr>
        <w:t xml:space="preserve">is not to depress or offend, but </w:t>
      </w:r>
      <w:r w:rsidRPr="00B31A2D">
        <w:rPr>
          <w:rStyle w:val="StyleUnderline"/>
          <w:rFonts w:asciiTheme="minorHAnsi" w:hAnsiTheme="minorHAnsi"/>
        </w:rPr>
        <w:t>rather</w:t>
      </w:r>
      <w:r w:rsidRPr="001407D3">
        <w:rPr>
          <w:rStyle w:val="StyleUnderline"/>
          <w:rFonts w:asciiTheme="minorHAnsi" w:hAnsiTheme="minorHAnsi"/>
          <w:highlight w:val="green"/>
        </w:rPr>
        <w:t xml:space="preserve"> to motivate</w:t>
      </w:r>
      <w:r w:rsidRPr="00B31A2D">
        <w:rPr>
          <w:rFonts w:asciiTheme="minorHAnsi" w:hAnsiTheme="minorHAnsi"/>
          <w:sz w:val="14"/>
        </w:rPr>
        <w:t xml:space="preserve"> all of </w:t>
      </w:r>
      <w:r w:rsidRPr="001407D3">
        <w:rPr>
          <w:rStyle w:val="StyleUnderline"/>
          <w:rFonts w:asciiTheme="minorHAnsi" w:hAnsiTheme="minorHAnsi"/>
          <w:highlight w:val="green"/>
        </w:rPr>
        <w:t xml:space="preserve">us to </w:t>
      </w:r>
      <w:r w:rsidRPr="00B31A2D">
        <w:rPr>
          <w:rStyle w:val="StyleUnderline"/>
          <w:rFonts w:asciiTheme="minorHAnsi" w:hAnsiTheme="minorHAnsi"/>
        </w:rPr>
        <w:t>push events in a</w:t>
      </w:r>
      <w:r w:rsidRPr="00B31A2D">
        <w:rPr>
          <w:rFonts w:asciiTheme="minorHAnsi" w:hAnsiTheme="minorHAnsi"/>
          <w:sz w:val="14"/>
        </w:rPr>
        <w:t xml:space="preserve"> better, </w:t>
      </w:r>
      <w:r w:rsidRPr="00B31A2D">
        <w:rPr>
          <w:rStyle w:val="StyleUnderline"/>
          <w:rFonts w:asciiTheme="minorHAnsi" w:hAnsiTheme="minorHAnsi"/>
        </w:rPr>
        <w:t>more mutually beneficial direction.</w:t>
      </w:r>
      <w:r w:rsidRPr="00B31A2D">
        <w:rPr>
          <w:rFonts w:asciiTheme="minorHAnsi" w:hAnsiTheme="minorHAnsi"/>
          <w:sz w:val="14"/>
        </w:rPr>
        <w:t xml:space="preserve"> My spirit is at one with Minister Li’s exhortation that we “</w:t>
      </w:r>
      <w:r w:rsidRPr="001407D3">
        <w:rPr>
          <w:rStyle w:val="StyleUnderline"/>
          <w:rFonts w:asciiTheme="minorHAnsi" w:hAnsiTheme="minorHAnsi"/>
          <w:highlight w:val="green"/>
        </w:rPr>
        <w:t>amplify what we have in common</w:t>
      </w:r>
      <w:r w:rsidRPr="00B31A2D">
        <w:rPr>
          <w:rFonts w:asciiTheme="minorHAnsi" w:hAnsiTheme="minorHAnsi"/>
          <w:sz w:val="14"/>
        </w:rPr>
        <w:t xml:space="preserve">.” </w:t>
      </w:r>
      <w:r w:rsidRPr="001407D3">
        <w:rPr>
          <w:rStyle w:val="StyleUnderline"/>
          <w:rFonts w:asciiTheme="minorHAnsi" w:hAnsiTheme="minorHAnsi"/>
          <w:highlight w:val="green"/>
        </w:rPr>
        <w:t>For eight</w:t>
      </w:r>
      <w:r w:rsidRPr="00B31A2D">
        <w:rPr>
          <w:rFonts w:asciiTheme="minorHAnsi" w:hAnsiTheme="minorHAnsi"/>
          <w:sz w:val="14"/>
        </w:rPr>
        <w:t xml:space="preserve"> U.S. and five Chinese </w:t>
      </w:r>
      <w:r w:rsidRPr="001407D3">
        <w:rPr>
          <w:rStyle w:val="StyleUnderline"/>
          <w:rFonts w:asciiTheme="minorHAnsi" w:hAnsiTheme="minorHAnsi"/>
          <w:highlight w:val="green"/>
        </w:rPr>
        <w:t>administrations,</w:t>
      </w:r>
      <w:r w:rsidRPr="00B31A2D">
        <w:rPr>
          <w:rFonts w:asciiTheme="minorHAnsi" w:hAnsiTheme="minorHAnsi"/>
          <w:sz w:val="14"/>
        </w:rPr>
        <w:t xml:space="preserve"> </w:t>
      </w:r>
      <w:r w:rsidRPr="001407D3">
        <w:rPr>
          <w:rStyle w:val="StyleUnderline"/>
          <w:rFonts w:asciiTheme="minorHAnsi" w:hAnsiTheme="minorHAnsi"/>
          <w:highlight w:val="green"/>
        </w:rPr>
        <w:t xml:space="preserve">Washington and Beijing maintained remarkable </w:t>
      </w:r>
      <w:r w:rsidRPr="00B31A2D">
        <w:rPr>
          <w:rStyle w:val="StyleUnderline"/>
          <w:rFonts w:asciiTheme="minorHAnsi" w:hAnsiTheme="minorHAnsi"/>
        </w:rPr>
        <w:t>policy continuity</w:t>
      </w:r>
      <w:r w:rsidRPr="00B31A2D">
        <w:rPr>
          <w:rFonts w:asciiTheme="minorHAnsi" w:hAnsiTheme="minorHAnsi"/>
          <w:sz w:val="14"/>
        </w:rPr>
        <w:t xml:space="preserve">—broadly speaking, constructive </w:t>
      </w:r>
      <w:r w:rsidRPr="001407D3">
        <w:rPr>
          <w:rStyle w:val="StyleUnderline"/>
          <w:rFonts w:asciiTheme="minorHAnsi" w:hAnsiTheme="minorHAnsi"/>
          <w:highlight w:val="green"/>
        </w:rPr>
        <w:t>engagement.</w:t>
      </w:r>
      <w:r w:rsidRPr="00B31A2D">
        <w:rPr>
          <w:rFonts w:asciiTheme="minorHAnsi" w:hAnsiTheme="minorHAnsi"/>
          <w:sz w:val="14"/>
        </w:rPr>
        <w:t xml:space="preserve"> </w:t>
      </w:r>
      <w:r w:rsidRPr="00B31A2D">
        <w:rPr>
          <w:rStyle w:val="StyleUnderline"/>
          <w:rFonts w:asciiTheme="minorHAnsi" w:hAnsiTheme="minorHAnsi"/>
        </w:rPr>
        <w:t>This</w:t>
      </w:r>
      <w:r w:rsidRPr="001407D3">
        <w:rPr>
          <w:rStyle w:val="StyleUnderline"/>
          <w:rFonts w:asciiTheme="minorHAnsi" w:hAnsiTheme="minorHAnsi"/>
          <w:highlight w:val="green"/>
        </w:rPr>
        <w:t xml:space="preserve"> continuity has persisted despite periodic</w:t>
      </w:r>
      <w:r w:rsidRPr="00B31A2D">
        <w:rPr>
          <w:rFonts w:asciiTheme="minorHAnsi" w:hAnsiTheme="minorHAnsi"/>
          <w:sz w:val="14"/>
        </w:rPr>
        <w:t xml:space="preserve"> </w:t>
      </w:r>
      <w:r w:rsidRPr="00B31A2D">
        <w:rPr>
          <w:rStyle w:val="StyleUnderline"/>
          <w:rFonts w:asciiTheme="minorHAnsi" w:hAnsiTheme="minorHAnsi"/>
        </w:rPr>
        <w:t xml:space="preserve">instabilities, problems, and </w:t>
      </w:r>
      <w:r w:rsidRPr="001407D3">
        <w:rPr>
          <w:rStyle w:val="StyleUnderline"/>
          <w:rFonts w:asciiTheme="minorHAnsi" w:hAnsiTheme="minorHAnsi"/>
          <w:highlight w:val="green"/>
        </w:rPr>
        <w:t>crises.</w:t>
      </w:r>
      <w:r w:rsidRPr="00B31A2D">
        <w:rPr>
          <w:rFonts w:asciiTheme="minorHAnsi" w:hAnsiTheme="minorHAnsi"/>
          <w:sz w:val="14"/>
        </w:rPr>
        <w:t xml:space="preserve"> Some of these developments required time, flexibility, and wisdom to heal. They sometimes left scar tissue. </w:t>
      </w:r>
      <w:r w:rsidRPr="001407D3">
        <w:rPr>
          <w:rStyle w:val="StyleUnderline"/>
          <w:rFonts w:asciiTheme="minorHAnsi" w:hAnsiTheme="minorHAnsi"/>
          <w:highlight w:val="green"/>
        </w:rPr>
        <w:t xml:space="preserve">But, none of these challenges ever destroyed </w:t>
      </w:r>
      <w:r w:rsidRPr="001407D3">
        <w:rPr>
          <w:rStyle w:val="Emphasis"/>
          <w:rFonts w:asciiTheme="minorHAnsi" w:hAnsiTheme="minorHAnsi"/>
          <w:highlight w:val="green"/>
        </w:rPr>
        <w:t>overall</w:t>
      </w:r>
      <w:r w:rsidRPr="00B31A2D">
        <w:rPr>
          <w:rStyle w:val="Emphasis"/>
          <w:rFonts w:asciiTheme="minorHAnsi" w:hAnsiTheme="minorHAnsi"/>
        </w:rPr>
        <w:t xml:space="preserve"> </w:t>
      </w:r>
      <w:r w:rsidRPr="00B31A2D">
        <w:rPr>
          <w:rFonts w:asciiTheme="minorHAnsi" w:hAnsiTheme="minorHAnsi"/>
          <w:sz w:val="14"/>
        </w:rPr>
        <w:t xml:space="preserve">assessments in both our nations that we each had fundamental, shared interests requiring </w:t>
      </w:r>
      <w:r w:rsidRPr="001407D3">
        <w:rPr>
          <w:rStyle w:val="Emphasis"/>
          <w:rFonts w:asciiTheme="minorHAnsi" w:hAnsiTheme="minorHAnsi"/>
          <w:highlight w:val="green"/>
        </w:rPr>
        <w:t>coop</w:t>
      </w:r>
      <w:r w:rsidRPr="00B31A2D">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Randt delivered a speech to Johns Hopkins–SAIS in which he said, “We have seen the enemy, and it is not China.” In </w:t>
      </w:r>
      <w:r w:rsidRPr="001407D3">
        <w:rPr>
          <w:rStyle w:val="StyleUnderline"/>
          <w:rFonts w:asciiTheme="minorHAnsi" w:hAnsiTheme="minorHAnsi"/>
          <w:highlight w:val="green"/>
        </w:rPr>
        <w:t>the economic realm</w:t>
      </w:r>
      <w:r w:rsidRPr="00B31A2D">
        <w:rPr>
          <w:rFonts w:asciiTheme="minorHAnsi" w:hAnsiTheme="minorHAnsi"/>
          <w:sz w:val="14"/>
        </w:rPr>
        <w:t xml:space="preserve">, expectations for growth in each society created common interests that </w:t>
      </w:r>
      <w:r w:rsidRPr="001407D3">
        <w:rPr>
          <w:rStyle w:val="StyleUnderline"/>
          <w:rFonts w:asciiTheme="minorHAnsi" w:hAnsiTheme="minorHAnsi"/>
          <w:highlight w:val="green"/>
        </w:rPr>
        <w:t>subordinated many underlying frictions</w:t>
      </w:r>
      <w:r w:rsidRPr="00B31A2D">
        <w:rPr>
          <w:rFonts w:asciiTheme="minorHAnsi" w:hAnsiTheme="minorHAnsi"/>
          <w:sz w:val="14"/>
        </w:rPr>
        <w:t xml:space="preserve">, whether economic or human rights. </w:t>
      </w:r>
      <w:r w:rsidRPr="001407D3">
        <w:rPr>
          <w:rStyle w:val="StyleUnderline"/>
          <w:rFonts w:asciiTheme="minorHAnsi" w:hAnsiTheme="minorHAnsi"/>
          <w:highlight w:val="green"/>
        </w:rPr>
        <w:t>The positive balance</w:t>
      </w:r>
      <w:r w:rsidRPr="00B31A2D">
        <w:rPr>
          <w:rFonts w:asciiTheme="minorHAnsi" w:hAnsiTheme="minorHAnsi"/>
          <w:sz w:val="14"/>
        </w:rPr>
        <w:t xml:space="preserve"> between hope and fear </w:t>
      </w:r>
      <w:r w:rsidRPr="001407D3">
        <w:rPr>
          <w:rStyle w:val="StyleUnderline"/>
          <w:rFonts w:asciiTheme="minorHAnsi" w:hAnsiTheme="minorHAnsi"/>
          <w:highlight w:val="green"/>
        </w:rPr>
        <w:t>tipped behavior toward restraint</w:t>
      </w:r>
      <w:r w:rsidRPr="00B31A2D">
        <w:rPr>
          <w:rStyle w:val="StyleUnderline"/>
          <w:rFonts w:asciiTheme="minorHAnsi" w:hAnsiTheme="minorHAnsi"/>
        </w:rPr>
        <w:t xml:space="preserve"> and patience.</w:t>
      </w:r>
      <w:r w:rsidRPr="00B31A2D">
        <w:rPr>
          <w:rFonts w:asciiTheme="minorHAnsi" w:hAnsiTheme="minorHAnsi"/>
          <w:sz w:val="14"/>
        </w:rPr>
        <w:t xml:space="preserve"> </w:t>
      </w:r>
      <w:r w:rsidRPr="001407D3">
        <w:rPr>
          <w:rStyle w:val="Emphasis"/>
          <w:rFonts w:asciiTheme="minorHAnsi" w:hAnsiTheme="minorHAnsi"/>
          <w:highlight w:val="green"/>
        </w:rPr>
        <w:t>Things unfortunately have changed dramatically</w:t>
      </w:r>
      <w:r w:rsidRPr="00B31A2D">
        <w:rPr>
          <w:rStyle w:val="Emphasis"/>
          <w:rFonts w:asciiTheme="minorHAnsi" w:hAnsiTheme="minorHAnsi"/>
        </w:rPr>
        <w:t xml:space="preserve"> since about 2010</w:t>
      </w:r>
      <w:r w:rsidRPr="00B31A2D">
        <w:rPr>
          <w:rFonts w:asciiTheme="minorHAnsi" w:hAnsiTheme="minorHAnsi"/>
          <w:sz w:val="14"/>
        </w:rPr>
        <w:t xml:space="preserve">. </w:t>
      </w:r>
      <w:r w:rsidRPr="001407D3">
        <w:rPr>
          <w:rStyle w:val="Emphasis"/>
          <w:rFonts w:asciiTheme="minorHAnsi" w:hAnsiTheme="minorHAnsi"/>
          <w:highlight w:val="green"/>
        </w:rPr>
        <w:t>The tipping point is near.</w:t>
      </w:r>
      <w:r w:rsidRPr="00B31A2D">
        <w:rPr>
          <w:rStyle w:val="Emphasis"/>
          <w:rFonts w:asciiTheme="minorHAnsi" w:hAnsiTheme="minorHAnsi"/>
        </w:rPr>
        <w:t xml:space="preserve"> </w:t>
      </w:r>
      <w:r w:rsidRPr="00B31A2D">
        <w:rPr>
          <w:rStyle w:val="StyleUnderline"/>
          <w:rFonts w:asciiTheme="minorHAnsi" w:hAnsiTheme="minorHAnsi"/>
        </w:rPr>
        <w:t xml:space="preserve">Our respective fears are nearer to outweighing our hopes than at any time since normalization. </w:t>
      </w:r>
      <w:r w:rsidRPr="001407D3">
        <w:rPr>
          <w:rStyle w:val="StyleUnderline"/>
          <w:rFonts w:asciiTheme="minorHAnsi" w:hAnsiTheme="minorHAnsi"/>
          <w:highlight w:val="green"/>
        </w:rPr>
        <w:t>We are witnessing</w:t>
      </w:r>
      <w:r w:rsidRPr="00B31A2D">
        <w:rPr>
          <w:rFonts w:asciiTheme="minorHAnsi" w:hAnsiTheme="minorHAnsi"/>
          <w:sz w:val="14"/>
        </w:rPr>
        <w:t xml:space="preserve"> the </w:t>
      </w:r>
      <w:r w:rsidRPr="001407D3">
        <w:rPr>
          <w:rStyle w:val="StyleUnderline"/>
          <w:rFonts w:asciiTheme="minorHAnsi" w:hAnsiTheme="minorHAnsi"/>
          <w:highlight w:val="green"/>
        </w:rPr>
        <w:t>erosion of</w:t>
      </w:r>
      <w:r w:rsidRPr="00B31A2D">
        <w:rPr>
          <w:rFonts w:asciiTheme="minorHAnsi" w:hAnsiTheme="minorHAnsi"/>
          <w:sz w:val="14"/>
        </w:rPr>
        <w:t xml:space="preserve"> some </w:t>
      </w:r>
      <w:r w:rsidRPr="001407D3">
        <w:rPr>
          <w:rStyle w:val="Emphasis"/>
          <w:rFonts w:asciiTheme="minorHAnsi" w:hAnsiTheme="minorHAnsi"/>
          <w:highlight w:val="green"/>
        </w:rPr>
        <w:t>critical underlying supports</w:t>
      </w:r>
      <w:r w:rsidRPr="00B31A2D">
        <w:rPr>
          <w:rFonts w:asciiTheme="minorHAnsi" w:hAnsiTheme="minorHAnsi"/>
          <w:sz w:val="14"/>
        </w:rPr>
        <w:t xml:space="preserve"> </w:t>
      </w:r>
      <w:r w:rsidRPr="001407D3">
        <w:rPr>
          <w:rStyle w:val="StyleUnderline"/>
          <w:rFonts w:asciiTheme="minorHAnsi" w:hAnsiTheme="minorHAnsi"/>
          <w:highlight w:val="green"/>
        </w:rPr>
        <w:t>for</w:t>
      </w:r>
      <w:r w:rsidRPr="00B31A2D">
        <w:rPr>
          <w:rFonts w:asciiTheme="minorHAnsi" w:hAnsiTheme="minorHAnsi"/>
          <w:sz w:val="14"/>
        </w:rPr>
        <w:t xml:space="preserve"> predominantly </w:t>
      </w:r>
      <w:r w:rsidRPr="001407D3">
        <w:rPr>
          <w:rStyle w:val="StyleUnderline"/>
          <w:rFonts w:asciiTheme="minorHAnsi" w:hAnsiTheme="minorHAnsi"/>
          <w:highlight w:val="green"/>
        </w:rPr>
        <w:t>positive U.S.-China ties.</w:t>
      </w:r>
      <w:r w:rsidRPr="00B31A2D">
        <w:rPr>
          <w:rFonts w:asciiTheme="minorHAnsi" w:hAnsiTheme="minorHAnsi"/>
          <w:sz w:val="14"/>
        </w:rPr>
        <w:t xml:space="preserve"> </w:t>
      </w:r>
      <w:r w:rsidRPr="001407D3">
        <w:rPr>
          <w:rStyle w:val="StyleUnderline"/>
          <w:rFonts w:asciiTheme="minorHAnsi" w:hAnsiTheme="minorHAnsi"/>
          <w:highlight w:val="green"/>
        </w:rPr>
        <w:t>Though the foundation has not crumbled</w:t>
      </w:r>
      <w:r w:rsidRPr="00B31A2D">
        <w:rPr>
          <w:rFonts w:asciiTheme="minorHAnsi" w:hAnsiTheme="minorHAnsi"/>
          <w:sz w:val="14"/>
        </w:rPr>
        <w:t>, today important components of the</w:t>
      </w:r>
      <w:r w:rsidRPr="001407D3">
        <w:rPr>
          <w:rStyle w:val="StyleUnderline"/>
          <w:rFonts w:asciiTheme="minorHAnsi" w:hAnsiTheme="minorHAnsi"/>
          <w:highlight w:val="green"/>
        </w:rPr>
        <w:t xml:space="preserve"> American policy elite increasingly are coming to see China as a threat</w:t>
      </w:r>
      <w:r w:rsidRPr="00B31A2D">
        <w:rPr>
          <w:rFonts w:asciiTheme="minorHAnsi" w:hAnsiTheme="minorHAnsi"/>
          <w:sz w:val="14"/>
        </w:rPr>
        <w:t xml:space="preserve"> to American “primacy.” </w:t>
      </w:r>
      <w:r w:rsidRPr="00B31A2D">
        <w:rPr>
          <w:rStyle w:val="StyleUnderline"/>
          <w:rFonts w:asciiTheme="minorHAnsi" w:hAnsiTheme="minorHAnsi"/>
        </w:rPr>
        <w:t>In China, increasing fractions of the elite and public see America as an impediment to China</w:t>
      </w:r>
      <w:r w:rsidRPr="00B31A2D">
        <w:rPr>
          <w:rFonts w:asciiTheme="minorHAnsi" w:hAnsiTheme="minorHAnsi"/>
          <w:sz w:val="14"/>
        </w:rPr>
        <w:t xml:space="preserve">’s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1407D3">
        <w:rPr>
          <w:rStyle w:val="StyleUnderline"/>
          <w:rFonts w:asciiTheme="minorHAnsi" w:hAnsiTheme="minorHAnsi"/>
          <w:highlight w:val="green"/>
        </w:rPr>
        <w:t>If developments continue along the current trajectory</w:t>
      </w:r>
      <w:r w:rsidRPr="00B31A2D">
        <w:rPr>
          <w:rFonts w:asciiTheme="minorHAnsi" w:hAnsiTheme="minorHAnsi"/>
          <w:sz w:val="14"/>
        </w:rPr>
        <w:t xml:space="preserve">, </w:t>
      </w:r>
      <w:r w:rsidRPr="001407D3">
        <w:rPr>
          <w:rStyle w:val="StyleUnderline"/>
          <w:rFonts w:asciiTheme="minorHAnsi" w:hAnsiTheme="minorHAnsi"/>
          <w:highlight w:val="green"/>
        </w:rPr>
        <w:t>both countries will have progressively less security</w:t>
      </w:r>
      <w:r w:rsidRPr="00B31A2D">
        <w:rPr>
          <w:rFonts w:asciiTheme="minorHAnsi" w:hAnsiTheme="minorHAnsi"/>
          <w:sz w:val="14"/>
        </w:rPr>
        <w:t xml:space="preserve">, at higher cost; </w:t>
      </w:r>
      <w:r w:rsidRPr="001407D3">
        <w:rPr>
          <w:rStyle w:val="StyleUnderline"/>
          <w:rFonts w:asciiTheme="minorHAnsi" w:hAnsiTheme="minorHAnsi"/>
          <w:highlight w:val="green"/>
        </w:rPr>
        <w:t xml:space="preserve">the probabilities of </w:t>
      </w:r>
      <w:r w:rsidRPr="001407D3">
        <w:rPr>
          <w:rStyle w:val="Emphasis"/>
          <w:rFonts w:asciiTheme="minorHAnsi" w:hAnsiTheme="minorHAnsi"/>
          <w:highlight w:val="green"/>
        </w:rPr>
        <w:t>intentional</w:t>
      </w:r>
      <w:r w:rsidRPr="00B31A2D">
        <w:rPr>
          <w:rFonts w:asciiTheme="minorHAnsi" w:hAnsiTheme="minorHAnsi"/>
          <w:sz w:val="14"/>
        </w:rPr>
        <w:t xml:space="preserve">, </w:t>
      </w:r>
      <w:r w:rsidRPr="001407D3">
        <w:rPr>
          <w:rStyle w:val="Emphasis"/>
          <w:rFonts w:asciiTheme="minorHAnsi" w:hAnsiTheme="minorHAnsi"/>
          <w:highlight w:val="green"/>
        </w:rPr>
        <w:t>accidental</w:t>
      </w:r>
      <w:r w:rsidRPr="001407D3">
        <w:rPr>
          <w:rStyle w:val="StyleUnderline"/>
          <w:rFonts w:asciiTheme="minorHAnsi" w:hAnsiTheme="minorHAnsi"/>
          <w:highlight w:val="green"/>
        </w:rPr>
        <w:t xml:space="preserve">, or </w:t>
      </w:r>
      <w:r w:rsidRPr="001407D3">
        <w:rPr>
          <w:rStyle w:val="Emphasis"/>
          <w:rFonts w:asciiTheme="minorHAnsi" w:hAnsiTheme="minorHAnsi"/>
          <w:highlight w:val="green"/>
        </w:rPr>
        <w:t xml:space="preserve">catalytic </w:t>
      </w:r>
      <w:r w:rsidRPr="001407D3">
        <w:rPr>
          <w:rStyle w:val="StyleUnderline"/>
          <w:rFonts w:asciiTheme="minorHAnsi" w:hAnsiTheme="minorHAnsi"/>
          <w:highlight w:val="green"/>
        </w:rPr>
        <w:t>violent confrontations will increase</w:t>
      </w:r>
      <w:r w:rsidRPr="00B31A2D">
        <w:rPr>
          <w:rFonts w:asciiTheme="minorHAnsi" w:hAnsiTheme="minorHAnsi"/>
          <w:sz w:val="14"/>
        </w:rPr>
        <w:t xml:space="preserve">; </w:t>
      </w:r>
      <w:r w:rsidRPr="001407D3">
        <w:rPr>
          <w:rStyle w:val="Emphasis"/>
          <w:rFonts w:asciiTheme="minorHAnsi" w:hAnsiTheme="minorHAnsi"/>
          <w:highlight w:val="green"/>
        </w:rPr>
        <w:t>the world will enjoy less coop</w:t>
      </w:r>
      <w:r w:rsidRPr="00B31A2D">
        <w:rPr>
          <w:rFonts w:asciiTheme="minorHAnsi" w:hAnsiTheme="minorHAnsi"/>
          <w:sz w:val="14"/>
        </w:rPr>
        <w:t xml:space="preserve">eration </w:t>
      </w:r>
      <w:r w:rsidRPr="001407D3">
        <w:rPr>
          <w:rStyle w:val="Emphasis"/>
          <w:rFonts w:asciiTheme="minorHAnsi" w:hAnsiTheme="minorHAnsi"/>
          <w:highlight w:val="green"/>
        </w:rPr>
        <w:t>on transnational issues</w:t>
      </w:r>
      <w:r w:rsidRPr="001407D3">
        <w:rPr>
          <w:rStyle w:val="StyleUnderline"/>
          <w:rFonts w:asciiTheme="minorHAnsi" w:hAnsiTheme="minorHAnsi"/>
          <w:highlight w:val="green"/>
        </w:rPr>
        <w:t xml:space="preserve"> requiring joint Sino-American efforts</w:t>
      </w:r>
      <w:r w:rsidRPr="00B31A2D">
        <w:rPr>
          <w:rFonts w:asciiTheme="minorHAnsi" w:hAnsiTheme="minorHAnsi"/>
          <w:sz w:val="14"/>
        </w:rPr>
        <w:t xml:space="preserve">; </w:t>
      </w:r>
      <w:r w:rsidRPr="001407D3">
        <w:rPr>
          <w:rStyle w:val="StyleUnderline"/>
          <w:rFonts w:asciiTheme="minorHAnsi" w:hAnsiTheme="minorHAnsi"/>
          <w:highlight w:val="green"/>
        </w:rPr>
        <w:t xml:space="preserve">and, </w:t>
      </w:r>
      <w:r w:rsidRPr="001407D3">
        <w:rPr>
          <w:rStyle w:val="Emphasis"/>
          <w:rFonts w:asciiTheme="minorHAnsi" w:hAnsiTheme="minorHAnsi"/>
          <w:highlight w:val="green"/>
        </w:rPr>
        <w:t>economic welfare in both societies will be diminished</w:t>
      </w:r>
      <w:r w:rsidRPr="001407D3">
        <w:rPr>
          <w:rStyle w:val="StyleUnderline"/>
          <w:rFonts w:asciiTheme="minorHAnsi" w:hAnsiTheme="minorHAnsi"/>
          <w:highlight w:val="green"/>
        </w:rPr>
        <w:t>.</w:t>
      </w:r>
      <w:r w:rsidRPr="00B31A2D">
        <w:rPr>
          <w:rFonts w:asciiTheme="minorHAnsi" w:hAnsiTheme="minorHAnsi"/>
          <w:sz w:val="14"/>
        </w:rPr>
        <w:t xml:space="preserve"> What can be done?</w:t>
      </w:r>
    </w:p>
    <w:p w14:paraId="0D7DBE50" w14:textId="77777777" w:rsidR="00C833E8" w:rsidRPr="00B31A2D" w:rsidRDefault="00C833E8" w:rsidP="00B55AD5">
      <w:pPr>
        <w:rPr>
          <w:rFonts w:asciiTheme="minorHAnsi" w:hAnsiTheme="minorHAnsi"/>
        </w:rPr>
      </w:pPr>
    </w:p>
    <w:p w14:paraId="2BFAC321" w14:textId="77777777" w:rsidR="00C833E8" w:rsidRPr="00B31A2D" w:rsidRDefault="00166917" w:rsidP="00570AE2">
      <w:pPr>
        <w:ind w:firstLine="720"/>
        <w:rPr>
          <w:rFonts w:asciiTheme="minorHAnsi" w:hAnsiTheme="minorHAnsi"/>
        </w:rPr>
      </w:pPr>
      <w:r w:rsidRPr="00B31A2D">
        <w:rPr>
          <w:rFonts w:asciiTheme="minorHAnsi" w:hAnsiTheme="minorHAnsi"/>
        </w:rPr>
        <w:t xml:space="preserve">** </w:t>
      </w:r>
      <w:proofErr w:type="gramStart"/>
      <w:r w:rsidRPr="00B31A2D">
        <w:rPr>
          <w:rFonts w:asciiTheme="minorHAnsi" w:hAnsiTheme="minorHAnsi"/>
        </w:rPr>
        <w:t>insert</w:t>
      </w:r>
      <w:proofErr w:type="gramEnd"/>
      <w:r w:rsidRPr="00B31A2D">
        <w:rPr>
          <w:rFonts w:asciiTheme="minorHAnsi" w:hAnsiTheme="minorHAnsi"/>
        </w:rPr>
        <w:t xml:space="preserve"> impact module(s) here</w:t>
      </w:r>
      <w:r w:rsidR="00B31A2D">
        <w:rPr>
          <w:rFonts w:asciiTheme="minorHAnsi" w:hAnsiTheme="minorHAnsi"/>
        </w:rPr>
        <w:t xml:space="preserve">. Options begin on the next pages. </w:t>
      </w:r>
    </w:p>
    <w:p w14:paraId="4E1C8814" w14:textId="77777777" w:rsidR="00166917" w:rsidRPr="00B31A2D" w:rsidRDefault="00166917" w:rsidP="00B55AD5">
      <w:pPr>
        <w:rPr>
          <w:rFonts w:asciiTheme="minorHAnsi" w:hAnsiTheme="minorHAnsi"/>
        </w:rPr>
      </w:pPr>
    </w:p>
    <w:p w14:paraId="379D3EDC" w14:textId="77777777" w:rsidR="00856B1B" w:rsidRPr="00B31A2D" w:rsidRDefault="00856B1B" w:rsidP="00856B1B">
      <w:pPr>
        <w:pStyle w:val="Heading3"/>
        <w:rPr>
          <w:rFonts w:asciiTheme="minorHAnsi" w:hAnsiTheme="minorHAnsi"/>
        </w:rPr>
      </w:pPr>
      <w:r w:rsidRPr="00B31A2D">
        <w:rPr>
          <w:rFonts w:asciiTheme="minorHAnsi" w:hAnsiTheme="minorHAnsi"/>
        </w:rPr>
        <w:t>US-China Relations – South China Sea Module</w:t>
      </w:r>
    </w:p>
    <w:p w14:paraId="26813E5D" w14:textId="77777777" w:rsidR="00856B1B" w:rsidRPr="00B31A2D" w:rsidRDefault="00856B1B" w:rsidP="00856B1B">
      <w:pPr>
        <w:rPr>
          <w:rFonts w:asciiTheme="minorHAnsi" w:hAnsiTheme="minorHAnsi"/>
        </w:rPr>
      </w:pPr>
    </w:p>
    <w:p w14:paraId="4742315A" w14:textId="77777777" w:rsidR="00856B1B" w:rsidRPr="00B31A2D" w:rsidRDefault="00856B1B" w:rsidP="00856B1B">
      <w:pPr>
        <w:pStyle w:val="Heading4"/>
        <w:rPr>
          <w:rFonts w:asciiTheme="minorHAnsi" w:hAnsiTheme="minorHAnsi"/>
        </w:rPr>
      </w:pPr>
      <w:proofErr w:type="gramStart"/>
      <w:r w:rsidRPr="00B31A2D">
        <w:rPr>
          <w:rFonts w:asciiTheme="minorHAnsi" w:hAnsiTheme="minorHAnsi"/>
        </w:rPr>
        <w:t xml:space="preserve">US-Sino ties key to de-escalate tensions in the </w:t>
      </w:r>
      <w:r w:rsidRPr="00B31A2D">
        <w:rPr>
          <w:rFonts w:asciiTheme="minorHAnsi" w:hAnsiTheme="minorHAnsi"/>
          <w:i/>
          <w:u w:val="single"/>
        </w:rPr>
        <w:t>South China Seas</w:t>
      </w:r>
      <w:r w:rsidRPr="00B31A2D">
        <w:rPr>
          <w:rFonts w:asciiTheme="minorHAnsi" w:hAnsiTheme="minorHAnsi"/>
        </w:rPr>
        <w:t>.</w:t>
      </w:r>
      <w:proofErr w:type="gramEnd"/>
      <w:r w:rsidR="000A6FDD" w:rsidRPr="00B31A2D">
        <w:rPr>
          <w:rFonts w:asciiTheme="minorHAnsi" w:hAnsiTheme="minorHAnsi"/>
        </w:rPr>
        <w:t xml:space="preserve">  A B.I.T. is the best step for relations. </w:t>
      </w:r>
    </w:p>
    <w:p w14:paraId="516C330B" w14:textId="77777777" w:rsidR="00856B1B" w:rsidRPr="00B31A2D" w:rsidRDefault="00856B1B" w:rsidP="00856B1B">
      <w:pPr>
        <w:rPr>
          <w:rFonts w:asciiTheme="minorHAnsi" w:hAnsiTheme="minorHAnsi"/>
        </w:rPr>
      </w:pPr>
    </w:p>
    <w:p w14:paraId="3EEF15AC" w14:textId="77777777" w:rsidR="00856B1B" w:rsidRPr="00B31A2D" w:rsidRDefault="00856B1B" w:rsidP="00856B1B">
      <w:pPr>
        <w:rPr>
          <w:rStyle w:val="Style13ptBold"/>
          <w:rFonts w:asciiTheme="minorHAnsi" w:hAnsiTheme="minorHAnsi"/>
        </w:rPr>
      </w:pPr>
      <w:r w:rsidRPr="00B31A2D">
        <w:rPr>
          <w:rStyle w:val="Style13ptBold"/>
          <w:rFonts w:asciiTheme="minorHAnsi" w:hAnsiTheme="minorHAnsi"/>
        </w:rPr>
        <w:t>Shambaugh ‘15</w:t>
      </w:r>
    </w:p>
    <w:p w14:paraId="751F37CE" w14:textId="77777777" w:rsidR="00856B1B" w:rsidRPr="00B31A2D" w:rsidRDefault="00856B1B" w:rsidP="00856B1B">
      <w:pPr>
        <w:rPr>
          <w:rFonts w:asciiTheme="minorHAnsi" w:hAnsiTheme="minorHAnsi"/>
        </w:rPr>
      </w:pPr>
      <w:r w:rsidRPr="00B31A2D">
        <w:rPr>
          <w:rFonts w:asciiTheme="minorHAnsi" w:hAnsiTheme="minorHAnsi"/>
          <w:sz w:val="18"/>
          <w:szCs w:val="18"/>
        </w:rPr>
        <w:t>David Shambaugh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–“Sino-US relations: Divorce is not an option” – Straits Times - June 12</w:t>
      </w:r>
      <w:r w:rsidRPr="00B31A2D">
        <w:rPr>
          <w:rFonts w:asciiTheme="minorHAnsi" w:hAnsiTheme="minorHAnsi"/>
          <w:sz w:val="18"/>
          <w:szCs w:val="18"/>
          <w:vertAlign w:val="superscript"/>
        </w:rPr>
        <w:t>th</w:t>
      </w:r>
      <w:r w:rsidRPr="00B31A2D">
        <w:rPr>
          <w:rFonts w:asciiTheme="minorHAnsi" w:hAnsiTheme="minorHAnsi"/>
          <w:sz w:val="18"/>
          <w:szCs w:val="18"/>
        </w:rPr>
        <w:t xml:space="preserve"> </w:t>
      </w:r>
      <w:proofErr w:type="gramStart"/>
      <w:r w:rsidRPr="00B31A2D">
        <w:rPr>
          <w:rFonts w:asciiTheme="minorHAnsi" w:hAnsiTheme="minorHAnsi"/>
          <w:sz w:val="18"/>
          <w:szCs w:val="18"/>
        </w:rPr>
        <w:t>-  http</w:t>
      </w:r>
      <w:proofErr w:type="gramEnd"/>
      <w:r w:rsidRPr="00B31A2D">
        <w:rPr>
          <w:rFonts w:asciiTheme="minorHAnsi" w:hAnsiTheme="minorHAnsi"/>
          <w:sz w:val="18"/>
          <w:szCs w:val="18"/>
        </w:rPr>
        <w:t>://www.straitstimes.com/opinion/sino-us-relations-divorce-is-not-an-option</w:t>
      </w:r>
    </w:p>
    <w:p w14:paraId="49ACCF40" w14:textId="77777777" w:rsidR="00856B1B" w:rsidRPr="00B31A2D" w:rsidRDefault="00856B1B" w:rsidP="00856B1B">
      <w:pPr>
        <w:rPr>
          <w:rFonts w:asciiTheme="minorHAnsi" w:hAnsiTheme="minorHAnsi"/>
        </w:rPr>
      </w:pPr>
    </w:p>
    <w:p w14:paraId="05979602" w14:textId="77777777" w:rsidR="00856B1B" w:rsidRPr="00B31A2D" w:rsidRDefault="00856B1B" w:rsidP="00856B1B">
      <w:pPr>
        <w:rPr>
          <w:rFonts w:asciiTheme="minorHAnsi" w:hAnsiTheme="minorHAnsi"/>
          <w:sz w:val="14"/>
        </w:rPr>
      </w:pPr>
      <w:r w:rsidRPr="001407D3">
        <w:rPr>
          <w:rStyle w:val="StyleUnderline"/>
          <w:rFonts w:asciiTheme="minorHAnsi" w:hAnsiTheme="minorHAnsi"/>
          <w:highlight w:val="green"/>
        </w:rPr>
        <w:t>Despite this overall macro climate</w:t>
      </w:r>
      <w:r w:rsidRPr="00B31A2D">
        <w:rPr>
          <w:rFonts w:asciiTheme="minorHAnsi" w:hAnsiTheme="minorHAnsi"/>
          <w:sz w:val="14"/>
        </w:rPr>
        <w:t xml:space="preserve"> </w:t>
      </w:r>
      <w:r w:rsidRPr="00B31A2D">
        <w:rPr>
          <w:rStyle w:val="StyleUnderline"/>
          <w:rFonts w:asciiTheme="minorHAnsi" w:hAnsiTheme="minorHAnsi"/>
        </w:rPr>
        <w:t>in the relationship</w:t>
      </w:r>
      <w:r w:rsidRPr="00B31A2D">
        <w:rPr>
          <w:rFonts w:asciiTheme="minorHAnsi" w:hAnsiTheme="minorHAnsi"/>
          <w:sz w:val="14"/>
        </w:rPr>
        <w:t xml:space="preserve">, </w:t>
      </w:r>
      <w:r w:rsidRPr="001407D3">
        <w:rPr>
          <w:rStyle w:val="StyleUnderline"/>
          <w:rFonts w:asciiTheme="minorHAnsi" w:hAnsiTheme="minorHAnsi"/>
          <w:highlight w:val="green"/>
        </w:rPr>
        <w:t>the US and China still have to coexist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to </w:t>
      </w:r>
      <w:r w:rsidRPr="001407D3">
        <w:rPr>
          <w:rStyle w:val="StyleUnderline"/>
          <w:rFonts w:asciiTheme="minorHAnsi" w:hAnsiTheme="minorHAnsi"/>
          <w:highlight w:val="green"/>
        </w:rPr>
        <w:t>do so peacefully if at all possible</w:t>
      </w:r>
      <w:r w:rsidRPr="00B31A2D">
        <w:rPr>
          <w:rFonts w:asciiTheme="minorHAnsi" w:hAnsiTheme="minorHAnsi"/>
          <w:sz w:val="14"/>
        </w:rPr>
        <w:t xml:space="preserve">. </w:t>
      </w:r>
      <w:r w:rsidRPr="001407D3">
        <w:rPr>
          <w:rStyle w:val="StyleUnderline"/>
          <w:rFonts w:asciiTheme="minorHAnsi" w:hAnsiTheme="minorHAnsi"/>
          <w:highlight w:val="green"/>
        </w:rPr>
        <w:t>We have business to do with each other</w:t>
      </w:r>
      <w:r w:rsidRPr="00B31A2D">
        <w:rPr>
          <w:rStyle w:val="StyleUnderline"/>
          <w:rFonts w:asciiTheme="minorHAnsi" w:hAnsiTheme="minorHAnsi"/>
        </w:rPr>
        <w:t xml:space="preserve"> </w:t>
      </w:r>
      <w:r w:rsidRPr="00B31A2D">
        <w:rPr>
          <w:rFonts w:asciiTheme="minorHAnsi" w:hAnsiTheme="minorHAnsi"/>
          <w:sz w:val="14"/>
        </w:rPr>
        <w:t xml:space="preserve">- </w:t>
      </w:r>
      <w:r w:rsidRPr="001407D3">
        <w:rPr>
          <w:rStyle w:val="StyleUnderline"/>
          <w:rFonts w:asciiTheme="minorHAnsi" w:hAnsiTheme="minorHAnsi"/>
          <w:highlight w:val="green"/>
        </w:rPr>
        <w:t>both commercial and diplomatic</w:t>
      </w:r>
      <w:r w:rsidRPr="00B31A2D">
        <w:rPr>
          <w:rFonts w:asciiTheme="minorHAnsi" w:hAnsiTheme="minorHAnsi"/>
          <w:sz w:val="14"/>
        </w:rPr>
        <w:t xml:space="preserve"> business. Perhaps </w:t>
      </w:r>
      <w:r w:rsidRPr="001407D3">
        <w:rPr>
          <w:rStyle w:val="Emphasis"/>
          <w:rFonts w:asciiTheme="minorHAnsi" w:hAnsiTheme="minorHAnsi"/>
          <w:highlight w:val="green"/>
        </w:rPr>
        <w:t>the most immediate opportunity</w:t>
      </w:r>
      <w:r w:rsidRPr="00B31A2D">
        <w:rPr>
          <w:rFonts w:asciiTheme="minorHAnsi" w:hAnsiTheme="minorHAnsi"/>
          <w:sz w:val="14"/>
        </w:rPr>
        <w:t xml:space="preserve"> - </w:t>
      </w:r>
      <w:r w:rsidRPr="001407D3">
        <w:rPr>
          <w:rStyle w:val="Emphasis"/>
          <w:rFonts w:asciiTheme="minorHAnsi" w:hAnsiTheme="minorHAnsi"/>
          <w:highlight w:val="green"/>
        </w:rPr>
        <w:t>and one that would give an enormous boost to the relationship</w:t>
      </w:r>
      <w:r w:rsidRPr="00B31A2D">
        <w:rPr>
          <w:rFonts w:asciiTheme="minorHAnsi" w:hAnsiTheme="minorHAnsi"/>
          <w:sz w:val="14"/>
        </w:rPr>
        <w:t xml:space="preserve"> </w:t>
      </w:r>
      <w:r w:rsidRPr="001407D3">
        <w:rPr>
          <w:rStyle w:val="StyleUnderline"/>
          <w:rFonts w:asciiTheme="minorHAnsi" w:hAnsiTheme="minorHAnsi"/>
          <w:highlight w:val="green"/>
        </w:rPr>
        <w:t>- would be</w:t>
      </w:r>
      <w:r w:rsidRPr="00B31A2D">
        <w:rPr>
          <w:rFonts w:asciiTheme="minorHAnsi" w:hAnsiTheme="minorHAnsi"/>
          <w:sz w:val="14"/>
        </w:rPr>
        <w:t xml:space="preserve"> the </w:t>
      </w:r>
      <w:r w:rsidRPr="001407D3">
        <w:rPr>
          <w:rStyle w:val="StyleUnderline"/>
          <w:rFonts w:asciiTheme="minorHAnsi" w:hAnsiTheme="minorHAnsi"/>
          <w:highlight w:val="green"/>
        </w:rPr>
        <w:t xml:space="preserve">conclusion of a </w:t>
      </w:r>
      <w:r w:rsidRPr="001407D3">
        <w:rPr>
          <w:rStyle w:val="Emphasis"/>
          <w:rFonts w:asciiTheme="minorHAnsi" w:hAnsiTheme="minorHAnsi"/>
          <w:highlight w:val="green"/>
        </w:rPr>
        <w:t>b</w:t>
      </w:r>
      <w:r w:rsidRPr="00B31A2D">
        <w:rPr>
          <w:rStyle w:val="StyleUnderline"/>
          <w:rFonts w:asciiTheme="minorHAnsi" w:hAnsiTheme="minorHAnsi"/>
        </w:rPr>
        <w:t>ilateral</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w:t>
      </w:r>
      <w:r w:rsidRPr="00B31A2D">
        <w:rPr>
          <w:rStyle w:val="StyleUnderline"/>
          <w:rFonts w:asciiTheme="minorHAnsi" w:hAnsiTheme="minorHAnsi"/>
        </w:rPr>
        <w:t xml:space="preserve">nvestment </w:t>
      </w:r>
      <w:r w:rsidRPr="001407D3">
        <w:rPr>
          <w:rStyle w:val="Emphasis"/>
          <w:rFonts w:asciiTheme="minorHAnsi" w:hAnsiTheme="minorHAnsi"/>
          <w:highlight w:val="green"/>
        </w:rPr>
        <w:t>t</w:t>
      </w:r>
      <w:r w:rsidRPr="00B31A2D">
        <w:rPr>
          <w:rStyle w:val="StyleUnderline"/>
          <w:rFonts w:asciiTheme="minorHAnsi" w:hAnsiTheme="minorHAnsi"/>
        </w:rPr>
        <w:t>reaty</w:t>
      </w:r>
      <w:r w:rsidRPr="001407D3">
        <w:rPr>
          <w:rStyle w:val="StyleUnderline"/>
          <w:rFonts w:asciiTheme="minorHAnsi" w:hAnsiTheme="minorHAnsi"/>
          <w:highlight w:val="green"/>
        </w:rPr>
        <w:t>.</w:t>
      </w:r>
      <w:r w:rsidRPr="00B31A2D">
        <w:rPr>
          <w:rFonts w:asciiTheme="minorHAnsi" w:hAnsiTheme="minorHAnsi"/>
          <w:sz w:val="14"/>
        </w:rPr>
        <w:t xml:space="preserve"> But negotiating this treaty is hung up in the queue behind the Trans-Pacific Partnership agreement. Given the difficulty the White House is having getting that agreement finalised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Mr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1407D3">
        <w:rPr>
          <w:rStyle w:val="StyleUnderline"/>
          <w:rFonts w:asciiTheme="minorHAnsi" w:hAnsiTheme="minorHAnsi"/>
          <w:highlight w:val="green"/>
        </w:rPr>
        <w:t>What worries</w:t>
      </w:r>
      <w:r w:rsidRPr="00B31A2D">
        <w:rPr>
          <w:rFonts w:asciiTheme="minorHAnsi" w:hAnsiTheme="minorHAnsi"/>
          <w:sz w:val="14"/>
        </w:rPr>
        <w:t xml:space="preserve"> me </w:t>
      </w:r>
      <w:r w:rsidRPr="001407D3">
        <w:rPr>
          <w:rStyle w:val="StyleUnderline"/>
          <w:rFonts w:asciiTheme="minorHAnsi" w:hAnsiTheme="minorHAnsi"/>
          <w:highlight w:val="green"/>
        </w:rPr>
        <w:t xml:space="preserve">is that in this increasingly negative </w:t>
      </w:r>
      <w:r w:rsidRPr="00B31A2D">
        <w:rPr>
          <w:rStyle w:val="StyleUnderline"/>
          <w:rFonts w:asciiTheme="minorHAnsi" w:hAnsiTheme="minorHAnsi"/>
        </w:rPr>
        <w:t xml:space="preserve">and suspicious </w:t>
      </w:r>
      <w:r w:rsidRPr="001407D3">
        <w:rPr>
          <w:rStyle w:val="StyleUnderline"/>
          <w:rFonts w:asciiTheme="minorHAnsi" w:hAnsiTheme="minorHAnsi"/>
          <w:highlight w:val="green"/>
        </w:rPr>
        <w:t>atmosphere</w:t>
      </w:r>
      <w:r w:rsidRPr="00B31A2D">
        <w:rPr>
          <w:rFonts w:asciiTheme="minorHAnsi" w:hAnsiTheme="minorHAnsi"/>
          <w:sz w:val="14"/>
        </w:rPr>
        <w:t xml:space="preserve">, </w:t>
      </w:r>
      <w:r w:rsidRPr="001407D3">
        <w:rPr>
          <w:rStyle w:val="Emphasis"/>
          <w:rFonts w:asciiTheme="minorHAnsi" w:hAnsiTheme="minorHAnsi"/>
          <w:highlight w:val="green"/>
        </w:rPr>
        <w:t>"tests of credibility" will increase</w:t>
      </w:r>
      <w:r w:rsidRPr="00B31A2D">
        <w:rPr>
          <w:rFonts w:asciiTheme="minorHAnsi" w:hAnsiTheme="minorHAnsi"/>
          <w:sz w:val="14"/>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1407D3">
        <w:rPr>
          <w:rStyle w:val="StyleUnderline"/>
          <w:rFonts w:asciiTheme="minorHAnsi" w:hAnsiTheme="minorHAnsi"/>
          <w:highlight w:val="green"/>
        </w:rPr>
        <w:t>This could include</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Fonts w:asciiTheme="minorHAnsi" w:hAnsiTheme="minorHAnsi"/>
          <w:sz w:val="14"/>
        </w:rPr>
        <w:t xml:space="preserve">nother </w:t>
      </w:r>
      <w:r w:rsidRPr="001407D3">
        <w:rPr>
          <w:rStyle w:val="Emphasis"/>
          <w:rFonts w:asciiTheme="minorHAnsi" w:hAnsiTheme="minorHAnsi"/>
          <w:highlight w:val="green"/>
        </w:rPr>
        <w:t>military incident in the air or at sea</w:t>
      </w:r>
      <w:r w:rsidRPr="00B31A2D">
        <w:rPr>
          <w:rFonts w:asciiTheme="minorHAnsi" w:hAnsiTheme="minorHAnsi"/>
          <w:sz w:val="14"/>
        </w:rPr>
        <w:t xml:space="preserve">, or renewed tension over Taiwan. Even </w:t>
      </w:r>
      <w:r w:rsidRPr="001407D3">
        <w:rPr>
          <w:rStyle w:val="StyleUnderline"/>
          <w:rFonts w:asciiTheme="minorHAnsi" w:hAnsiTheme="minorHAnsi"/>
          <w:highlight w:val="green"/>
        </w:rPr>
        <w:t xml:space="preserve">the current situation in the South China Sea </w:t>
      </w:r>
      <w:r w:rsidRPr="001407D3">
        <w:rPr>
          <w:rStyle w:val="Emphasis"/>
          <w:rFonts w:asciiTheme="minorHAnsi" w:hAnsiTheme="minorHAnsi"/>
          <w:highlight w:val="green"/>
        </w:rPr>
        <w:t>has real potential to haemorrhage</w:t>
      </w:r>
      <w:r w:rsidRPr="00B31A2D">
        <w:rPr>
          <w:rFonts w:asciiTheme="minorHAnsi" w:hAnsiTheme="minorHAnsi"/>
          <w:sz w:val="14"/>
        </w:rPr>
        <w:t xml:space="preserve">, as China is not going to stop its island- building activities and hence will not meet American demands that it do so. </w:t>
      </w:r>
      <w:proofErr w:type="gramStart"/>
      <w:r w:rsidRPr="00B31A2D">
        <w:rPr>
          <w:rFonts w:asciiTheme="minorHAnsi" w:hAnsiTheme="minorHAnsi"/>
          <w:sz w:val="14"/>
        </w:rPr>
        <w:t>Or if China, having fortified the islands, proclaims an air defence identification zone over the South China Sea.</w:t>
      </w:r>
      <w:proofErr w:type="gramEnd"/>
      <w:r w:rsidRPr="00B31A2D">
        <w:rPr>
          <w:rFonts w:asciiTheme="minorHAnsi" w:hAnsiTheme="minorHAnsi"/>
          <w:sz w:val="14"/>
        </w:rPr>
        <w:t xml:space="preserve"> What is Washington to do then? </w:t>
      </w:r>
      <w:r w:rsidRPr="001407D3">
        <w:rPr>
          <w:rStyle w:val="Emphasis"/>
          <w:rFonts w:asciiTheme="minorHAnsi" w:hAnsiTheme="minorHAnsi"/>
          <w:highlight w:val="green"/>
        </w:rPr>
        <w:t>The potential for military confrontation is not insignificant.</w:t>
      </w:r>
      <w:r w:rsidRPr="00B31A2D">
        <w:rPr>
          <w:rStyle w:val="Emphasis"/>
          <w:rFonts w:asciiTheme="minorHAnsi" w:hAnsiTheme="minorHAnsi"/>
        </w:rPr>
        <w:t xml:space="preserve"> </w:t>
      </w:r>
      <w:r w:rsidRPr="001407D3">
        <w:rPr>
          <w:rStyle w:val="StyleUnderline"/>
          <w:rFonts w:asciiTheme="minorHAnsi" w:hAnsiTheme="minorHAnsi"/>
          <w:highlight w:val="green"/>
        </w:rPr>
        <w:t>So,</w:t>
      </w:r>
      <w:r w:rsidRPr="00B31A2D">
        <w:rPr>
          <w:rStyle w:val="StyleUnderline"/>
          <w:rFonts w:asciiTheme="minorHAnsi" w:hAnsiTheme="minorHAnsi"/>
        </w:rPr>
        <w:t xml:space="preserve"> looking to the future</w:t>
      </w:r>
      <w:r w:rsidRPr="00B31A2D">
        <w:rPr>
          <w:rFonts w:asciiTheme="minorHAnsi" w:hAnsiTheme="minorHAnsi"/>
          <w:sz w:val="14"/>
        </w:rPr>
        <w:t xml:space="preserve">, </w:t>
      </w:r>
      <w:r w:rsidRPr="001407D3">
        <w:rPr>
          <w:rStyle w:val="StyleUnderline"/>
          <w:rFonts w:asciiTheme="minorHAnsi" w:hAnsiTheme="minorHAnsi"/>
          <w:highlight w:val="green"/>
        </w:rPr>
        <w:t>the key responsibility for both countries is to</w:t>
      </w:r>
      <w:r w:rsidRPr="00B31A2D">
        <w:rPr>
          <w:rFonts w:asciiTheme="minorHAnsi" w:hAnsiTheme="minorHAnsi"/>
          <w:sz w:val="14"/>
        </w:rPr>
        <w:t xml:space="preserve"> learn how </w:t>
      </w:r>
      <w:r w:rsidRPr="001407D3">
        <w:rPr>
          <w:rStyle w:val="StyleUnderline"/>
          <w:rFonts w:asciiTheme="minorHAnsi" w:hAnsiTheme="minorHAnsi"/>
          <w:highlight w:val="green"/>
        </w:rPr>
        <w:t>to manage competition</w:t>
      </w:r>
      <w:r w:rsidRPr="00B31A2D">
        <w:rPr>
          <w:rFonts w:asciiTheme="minorHAnsi" w:hAnsiTheme="minorHAnsi"/>
          <w:sz w:val="14"/>
        </w:rPr>
        <w:t xml:space="preserve">, </w:t>
      </w:r>
      <w:r w:rsidRPr="001407D3">
        <w:rPr>
          <w:rStyle w:val="StyleUnderline"/>
          <w:rFonts w:asciiTheme="minorHAnsi" w:hAnsiTheme="minorHAnsi"/>
          <w:highlight w:val="green"/>
        </w:rPr>
        <w:t>keep it from edging towards the conflictual end of the spectrum, while trying to expand the zone of practical cooperation.</w:t>
      </w:r>
    </w:p>
    <w:p w14:paraId="23627058" w14:textId="77777777" w:rsidR="00856B1B" w:rsidRPr="00B31A2D" w:rsidRDefault="00856B1B" w:rsidP="00856B1B">
      <w:pPr>
        <w:rPr>
          <w:rFonts w:asciiTheme="minorHAnsi" w:hAnsiTheme="minorHAnsi"/>
        </w:rPr>
      </w:pPr>
    </w:p>
    <w:p w14:paraId="127C9A7E" w14:textId="77777777" w:rsidR="00856B1B" w:rsidRPr="00B31A2D" w:rsidRDefault="00856B1B" w:rsidP="00B31A2D">
      <w:pPr>
        <w:pStyle w:val="Heading4"/>
      </w:pPr>
      <w:r w:rsidRPr="00B31A2D">
        <w:t>SCS conflict causes huge death tolls.</w:t>
      </w:r>
    </w:p>
    <w:p w14:paraId="513F81EE" w14:textId="77777777" w:rsidR="00856B1B" w:rsidRPr="00B31A2D" w:rsidRDefault="00856B1B" w:rsidP="00856B1B">
      <w:pPr>
        <w:rPr>
          <w:rFonts w:asciiTheme="minorHAnsi" w:hAnsiTheme="minorHAnsi"/>
        </w:rPr>
      </w:pPr>
      <w:r w:rsidRPr="00B31A2D">
        <w:rPr>
          <w:rStyle w:val="Heading4Char"/>
          <w:rFonts w:asciiTheme="minorHAnsi" w:hAnsiTheme="minorHAnsi"/>
        </w:rPr>
        <w:t>Wittner ‘11</w:t>
      </w:r>
      <w:r w:rsidRPr="00B31A2D">
        <w:rPr>
          <w:rFonts w:asciiTheme="minorHAnsi" w:hAnsiTheme="minorHAnsi"/>
        </w:rPr>
        <w:t xml:space="preserve"> </w:t>
      </w:r>
    </w:p>
    <w:p w14:paraId="0C685D1C" w14:textId="77777777" w:rsidR="00856B1B" w:rsidRPr="00B31A2D" w:rsidRDefault="00856B1B" w:rsidP="00856B1B">
      <w:pPr>
        <w:rPr>
          <w:rFonts w:asciiTheme="minorHAnsi" w:hAnsiTheme="minorHAnsi"/>
          <w:sz w:val="18"/>
          <w:szCs w:val="18"/>
        </w:rPr>
      </w:pPr>
      <w:r w:rsidRPr="00B31A2D">
        <w:rPr>
          <w:rFonts w:asciiTheme="minorHAnsi" w:hAnsiTheme="minorHAnsi"/>
          <w:sz w:val="18"/>
          <w:szCs w:val="18"/>
        </w:rPr>
        <w:t>(Lawrence S. Wittner, Emeritus Professor of History at the State University of New York/Albany, Wittner is the author of eight books, the editor or co-editor of another four, and the author of over 250 published articles and book reviews. From 1984 to 1987, he edited Peace &amp; Change, a journal of peace research</w:t>
      </w:r>
      <w:proofErr w:type="gramStart"/>
      <w:r w:rsidRPr="00B31A2D">
        <w:rPr>
          <w:rFonts w:asciiTheme="minorHAnsi" w:hAnsiTheme="minorHAnsi"/>
          <w:sz w:val="18"/>
          <w:szCs w:val="18"/>
        </w:rPr>
        <w:t>.,</w:t>
      </w:r>
      <w:proofErr w:type="gramEnd"/>
      <w:r w:rsidRPr="00B31A2D">
        <w:rPr>
          <w:rFonts w:asciiTheme="minorHAnsi" w:hAnsiTheme="minorHAnsi"/>
          <w:sz w:val="18"/>
          <w:szCs w:val="18"/>
        </w:rPr>
        <w:t xml:space="preserve"> 11/28/2011, "Is a Nuclear War With China Possible?",  </w:t>
      </w:r>
      <w:hyperlink r:id="rId9"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14:paraId="1AC89FE4" w14:textId="77777777" w:rsidR="00856B1B" w:rsidRPr="00B31A2D" w:rsidRDefault="00856B1B" w:rsidP="00856B1B">
      <w:pPr>
        <w:rPr>
          <w:rStyle w:val="Emphasis"/>
          <w:rFonts w:asciiTheme="minorHAnsi" w:hAnsiTheme="minorHAnsi"/>
          <w:b w:val="0"/>
        </w:rPr>
      </w:pPr>
    </w:p>
    <w:p w14:paraId="1DAAA175" w14:textId="77777777" w:rsidR="00856B1B" w:rsidRPr="00B31A2D" w:rsidRDefault="00856B1B" w:rsidP="00856B1B">
      <w:pPr>
        <w:rPr>
          <w:rFonts w:asciiTheme="minorHAnsi" w:hAnsiTheme="minorHAnsi"/>
          <w:sz w:val="16"/>
        </w:rPr>
      </w:pPr>
      <w:r w:rsidRPr="001407D3">
        <w:rPr>
          <w:rStyle w:val="StyleUnderline"/>
          <w:rFonts w:asciiTheme="minorHAnsi" w:hAnsiTheme="minorHAnsi"/>
          <w:highlight w:val="green"/>
        </w:rPr>
        <w:t>While nuclear weapons exist</w:t>
      </w:r>
      <w:r w:rsidRPr="00B31A2D">
        <w:rPr>
          <w:rStyle w:val="StyleUnderline"/>
          <w:rFonts w:asciiTheme="minorHAnsi" w:hAnsiTheme="minorHAnsi"/>
        </w:rPr>
        <w:t xml:space="preserve">, </w:t>
      </w:r>
      <w:r w:rsidRPr="001407D3">
        <w:rPr>
          <w:rStyle w:val="StyleUnderline"/>
          <w:rFonts w:asciiTheme="minorHAnsi" w:hAnsiTheme="minorHAnsi"/>
          <w:highlight w:val="green"/>
        </w:rPr>
        <w:t>there remains a danger</w:t>
      </w:r>
      <w:r w:rsidRPr="00B31A2D">
        <w:rPr>
          <w:rStyle w:val="StyleUnderline"/>
          <w:rFonts w:asciiTheme="minorHAnsi" w:hAnsiTheme="minorHAnsi"/>
        </w:rPr>
        <w:t xml:space="preserve"> that </w:t>
      </w:r>
      <w:r w:rsidRPr="001407D3">
        <w:rPr>
          <w:rStyle w:val="StyleUnderline"/>
          <w:rFonts w:asciiTheme="minorHAnsi" w:hAnsiTheme="minorHAnsi"/>
          <w:highlight w:val="green"/>
        </w:rPr>
        <w:t>they will be used</w:t>
      </w:r>
      <w:r w:rsidRPr="00B31A2D">
        <w:rPr>
          <w:rFonts w:asciiTheme="minorHAnsi" w:hAnsiTheme="minorHAnsi"/>
          <w:sz w:val="16"/>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sz w:val="16"/>
        </w:rPr>
        <w:t xml:space="preserve">. </w:t>
      </w:r>
      <w:r w:rsidRPr="00B31A2D">
        <w:rPr>
          <w:rStyle w:val="BoldUnderline0"/>
          <w:rFonts w:asciiTheme="minorHAnsi" w:hAnsiTheme="minorHAnsi"/>
        </w:rPr>
        <w:t xml:space="preserve">The </w:t>
      </w:r>
      <w:r w:rsidRPr="001407D3">
        <w:rPr>
          <w:rStyle w:val="BoldUnderline0"/>
          <w:rFonts w:asciiTheme="minorHAnsi" w:hAnsiTheme="minorHAnsi"/>
          <w:highlight w:val="green"/>
        </w:rPr>
        <w:t>current deterioration</w:t>
      </w:r>
      <w:r w:rsidRPr="00B31A2D">
        <w:rPr>
          <w:rStyle w:val="BoldUnderline0"/>
          <w:rFonts w:asciiTheme="minorHAnsi" w:hAnsiTheme="minorHAnsi"/>
        </w:rPr>
        <w:t xml:space="preserve"> </w:t>
      </w:r>
      <w:r w:rsidRPr="001407D3">
        <w:rPr>
          <w:rStyle w:val="BoldUnderline0"/>
          <w:rFonts w:asciiTheme="minorHAnsi" w:hAnsiTheme="minorHAnsi"/>
          <w:highlight w:val="green"/>
        </w:rPr>
        <w:t>of U.S. relations with China might end up providing us with</w:t>
      </w:r>
      <w:r w:rsidRPr="00B31A2D">
        <w:rPr>
          <w:rStyle w:val="BoldUnderline0"/>
          <w:rFonts w:asciiTheme="minorHAnsi" w:hAnsiTheme="minorHAnsi"/>
        </w:rPr>
        <w:t xml:space="preserve"> yet </w:t>
      </w:r>
      <w:r w:rsidRPr="001407D3">
        <w:rPr>
          <w:rStyle w:val="BoldUnderline0"/>
          <w:rFonts w:asciiTheme="minorHAnsi" w:hAnsiTheme="minorHAnsi"/>
          <w:highlight w:val="green"/>
        </w:rPr>
        <w:t>an</w:t>
      </w:r>
      <w:r w:rsidRPr="00B31A2D">
        <w:rPr>
          <w:rStyle w:val="BoldUnderline0"/>
          <w:rFonts w:asciiTheme="minorHAnsi" w:hAnsiTheme="minorHAnsi"/>
        </w:rPr>
        <w:t xml:space="preserve">other </w:t>
      </w:r>
      <w:r w:rsidRPr="001407D3">
        <w:rPr>
          <w:rStyle w:val="BoldUnderline0"/>
          <w:rFonts w:asciiTheme="minorHAnsi" w:hAnsiTheme="minorHAnsi"/>
          <w:highlight w:val="green"/>
        </w:rPr>
        <w:t>example of this</w:t>
      </w:r>
      <w:r w:rsidRPr="00B31A2D">
        <w:rPr>
          <w:rStyle w:val="BoldUnderline0"/>
          <w:rFonts w:asciiTheme="minorHAnsi" w:hAnsiTheme="minorHAnsi"/>
        </w:rPr>
        <w:t xml:space="preserve"> phenomenon</w:t>
      </w:r>
      <w:r w:rsidRPr="00B31A2D">
        <w:rPr>
          <w:rFonts w:asciiTheme="minorHAnsi" w:hAnsiTheme="minorHAnsi"/>
          <w:sz w:val="16"/>
        </w:rPr>
        <w:t xml:space="preserve">. </w:t>
      </w:r>
      <w:r w:rsidRPr="001407D3">
        <w:rPr>
          <w:rStyle w:val="StyleUnderline"/>
          <w:rFonts w:asciiTheme="minorHAnsi" w:hAnsiTheme="minorHAnsi"/>
          <w:highlight w:val="green"/>
        </w:rPr>
        <w:t xml:space="preserve">The </w:t>
      </w:r>
      <w:r w:rsidRPr="001407D3">
        <w:rPr>
          <w:rStyle w:val="BoldUnderline0"/>
          <w:rFonts w:asciiTheme="minorHAnsi" w:hAnsiTheme="minorHAnsi"/>
          <w:highlight w:val="green"/>
        </w:rPr>
        <w:t>gathering tension</w:t>
      </w:r>
      <w:r w:rsidRPr="001407D3">
        <w:rPr>
          <w:rStyle w:val="StyleUnderline"/>
          <w:rFonts w:asciiTheme="minorHAnsi" w:hAnsiTheme="minorHAnsi"/>
          <w:highlight w:val="green"/>
        </w:rPr>
        <w:t xml:space="preserve"> between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 xml:space="preserve">tates </w:t>
      </w:r>
      <w:r w:rsidRPr="001407D3">
        <w:rPr>
          <w:rStyle w:val="StyleUnderline"/>
          <w:rFonts w:asciiTheme="minorHAnsi" w:hAnsiTheme="minorHAnsi"/>
          <w:highlight w:val="green"/>
        </w:rPr>
        <w:t xml:space="preserve">and China </w:t>
      </w:r>
      <w:r w:rsidRPr="001407D3">
        <w:rPr>
          <w:rStyle w:val="BoldUnderline0"/>
          <w:rFonts w:asciiTheme="minorHAnsi" w:hAnsiTheme="minorHAnsi"/>
          <w:highlight w:val="green"/>
        </w:rPr>
        <w:t>is clear</w:t>
      </w:r>
      <w:r w:rsidRPr="00B31A2D">
        <w:rPr>
          <w:rStyle w:val="StyleUnderline"/>
          <w:rFonts w:asciiTheme="minorHAnsi" w:hAnsiTheme="minorHAnsi"/>
        </w:rPr>
        <w:t xml:space="preserve"> </w:t>
      </w:r>
      <w:r w:rsidRPr="00B31A2D">
        <w:rPr>
          <w:rFonts w:asciiTheme="minorHAnsi" w:hAnsiTheme="minorHAnsi"/>
          <w:sz w:val="16"/>
        </w:rPr>
        <w:t xml:space="preserve">enough. Disturbed by China’s growing economic and military strength, </w:t>
      </w:r>
      <w:r w:rsidRPr="001407D3">
        <w:rPr>
          <w:rStyle w:val="BoldUnderline0"/>
          <w:rFonts w:asciiTheme="minorHAnsi" w:hAnsiTheme="minorHAnsi"/>
          <w:highlight w:val="green"/>
        </w:rPr>
        <w:t>the U.S</w:t>
      </w:r>
      <w:r w:rsidRPr="001407D3">
        <w:rPr>
          <w:rStyle w:val="StyleUnderline"/>
          <w:rFonts w:asciiTheme="minorHAnsi" w:hAnsiTheme="minorHAnsi"/>
          <w:highlight w:val="green"/>
        </w:rPr>
        <w:t xml:space="preserve">. government recently </w:t>
      </w:r>
      <w:r w:rsidRPr="001407D3">
        <w:rPr>
          <w:rStyle w:val="BoldUnderline0"/>
          <w:rFonts w:asciiTheme="minorHAnsi" w:hAnsiTheme="minorHAnsi"/>
          <w:highlight w:val="green"/>
        </w:rPr>
        <w:t>challenged China’s claims in the South China Sea</w:t>
      </w:r>
      <w:r w:rsidRPr="00B31A2D">
        <w:rPr>
          <w:rStyle w:val="BoldUnderline0"/>
          <w:rFonts w:asciiTheme="minorHAnsi" w:hAnsiTheme="minorHAnsi"/>
        </w:rPr>
        <w:t>,</w:t>
      </w:r>
      <w:r w:rsidRPr="00B31A2D">
        <w:rPr>
          <w:rFonts w:asciiTheme="minorHAnsi" w:hAnsiTheme="minorHAnsi"/>
          <w:sz w:val="16"/>
        </w:rPr>
        <w:t xml:space="preserve"> </w:t>
      </w:r>
      <w:r w:rsidRPr="00B31A2D">
        <w:rPr>
          <w:rStyle w:val="StyleUnderline"/>
          <w:rFonts w:asciiTheme="minorHAnsi" w:hAnsiTheme="minorHAnsi"/>
        </w:rPr>
        <w:t>increased</w:t>
      </w:r>
      <w:r w:rsidRPr="00B31A2D">
        <w:rPr>
          <w:rFonts w:asciiTheme="minorHAnsi" w:hAnsiTheme="minorHAnsi"/>
          <w:sz w:val="16"/>
        </w:rPr>
        <w:t xml:space="preserve"> the U.S. </w:t>
      </w:r>
      <w:r w:rsidRPr="00B31A2D">
        <w:rPr>
          <w:rStyle w:val="StyleUnderline"/>
          <w:rFonts w:asciiTheme="minorHAnsi" w:hAnsiTheme="minorHAnsi"/>
        </w:rPr>
        <w:t>military presence</w:t>
      </w:r>
      <w:r w:rsidRPr="00B31A2D">
        <w:rPr>
          <w:rFonts w:asciiTheme="minorHAnsi" w:hAnsiTheme="minorHAnsi"/>
          <w:sz w:val="16"/>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sz w:val="16"/>
        </w:rPr>
        <w:t xml:space="preserve">. According to Secretary of State Hillary Clinton, the United States was “asserting our own position as a Pacific power.” But </w:t>
      </w:r>
      <w:r w:rsidRPr="001407D3">
        <w:rPr>
          <w:rStyle w:val="StyleUnderline"/>
          <w:rFonts w:asciiTheme="minorHAnsi" w:hAnsiTheme="minorHAnsi"/>
          <w:highlight w:val="green"/>
        </w:rPr>
        <w:t>need this lead to nuclear war?</w:t>
      </w:r>
      <w:r w:rsidRPr="00B31A2D">
        <w:rPr>
          <w:rFonts w:asciiTheme="minorHAnsi" w:hAnsiTheme="minorHAnsi"/>
          <w:sz w:val="16"/>
        </w:rPr>
        <w:t xml:space="preserve"> </w:t>
      </w:r>
      <w:r w:rsidRPr="00B31A2D">
        <w:rPr>
          <w:rStyle w:val="StyleUnderline"/>
          <w:rFonts w:asciiTheme="minorHAnsi" w:hAnsiTheme="minorHAnsi"/>
        </w:rPr>
        <w:t>Not necessarily</w:t>
      </w:r>
      <w:r w:rsidRPr="00B31A2D">
        <w:rPr>
          <w:rFonts w:asciiTheme="minorHAnsi" w:hAnsiTheme="minorHAnsi"/>
          <w:sz w:val="16"/>
        </w:rPr>
        <w:t xml:space="preserve">. And </w:t>
      </w:r>
      <w:r w:rsidRPr="00B31A2D">
        <w:rPr>
          <w:rStyle w:val="StyleUnderline"/>
          <w:rFonts w:asciiTheme="minorHAnsi" w:hAnsiTheme="minorHAnsi"/>
        </w:rPr>
        <w:t>yet</w:t>
      </w:r>
      <w:r w:rsidRPr="00B31A2D">
        <w:rPr>
          <w:rFonts w:asciiTheme="minorHAnsi" w:hAnsiTheme="minorHAnsi"/>
          <w:sz w:val="16"/>
        </w:rPr>
        <w:t xml:space="preserve">, </w:t>
      </w:r>
      <w:r w:rsidRPr="001407D3">
        <w:rPr>
          <w:rStyle w:val="Emphasis"/>
          <w:rFonts w:asciiTheme="minorHAnsi" w:hAnsiTheme="minorHAnsi"/>
          <w:highlight w:val="green"/>
        </w:rPr>
        <w:t>there are signs that it could</w:t>
      </w:r>
      <w:r w:rsidRPr="00B31A2D">
        <w:rPr>
          <w:rStyle w:val="Emphasis"/>
          <w:rFonts w:asciiTheme="minorHAnsi" w:hAnsiTheme="minorHAnsi"/>
        </w:rPr>
        <w:t>.</w:t>
      </w:r>
      <w:r w:rsidRPr="00B31A2D">
        <w:rPr>
          <w:rFonts w:asciiTheme="minorHAnsi" w:hAnsiTheme="minorHAnsi"/>
          <w:sz w:val="16"/>
        </w:rPr>
        <w:t xml:space="preserve"> After all, </w:t>
      </w:r>
      <w:r w:rsidRPr="00B31A2D">
        <w:rPr>
          <w:rStyle w:val="BoldUnderline0"/>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sz w:val="16"/>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rsidRPr="00B31A2D">
        <w:rPr>
          <w:rFonts w:asciiTheme="minorHAnsi" w:hAnsiTheme="minorHAnsi"/>
          <w:sz w:val="16"/>
        </w:rPr>
        <w:t>saber-rattling</w:t>
      </w:r>
      <w:proofErr w:type="gramEnd"/>
      <w:r w:rsidRPr="00B31A2D">
        <w:rPr>
          <w:rFonts w:asciiTheme="minorHAnsi" w:hAnsiTheme="minorHAnsi"/>
          <w:sz w:val="16"/>
        </w:rPr>
        <w:t xml:space="preserve"> persists. </w:t>
      </w:r>
      <w:r w:rsidRPr="001407D3">
        <w:rPr>
          <w:rStyle w:val="StyleUnderline"/>
          <w:rFonts w:asciiTheme="minorHAnsi" w:hAnsiTheme="minorHAnsi"/>
          <w:highlight w:val="green"/>
        </w:rPr>
        <w:t>Some</w:t>
      </w:r>
      <w:r w:rsidRPr="00B31A2D">
        <w:rPr>
          <w:rStyle w:val="StyleUnderline"/>
          <w:rFonts w:asciiTheme="minorHAnsi" w:hAnsiTheme="minorHAnsi"/>
        </w:rPr>
        <w:t xml:space="preserve"> pundits </w:t>
      </w:r>
      <w:r w:rsidRPr="001407D3">
        <w:rPr>
          <w:rStyle w:val="StyleUnderline"/>
          <w:rFonts w:asciiTheme="minorHAnsi" w:hAnsiTheme="minorHAnsi"/>
          <w:highlight w:val="green"/>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sz w:val="16"/>
        </w:rPr>
        <w:t xml:space="preserve">; and, admittedly, there haven’t been very many—at least not yet. </w:t>
      </w:r>
      <w:r w:rsidRPr="001407D3">
        <w:rPr>
          <w:rStyle w:val="StyleUnderline"/>
          <w:rFonts w:asciiTheme="minorHAnsi" w:hAnsiTheme="minorHAnsi"/>
          <w:highlight w:val="green"/>
        </w:rPr>
        <w:t>But the Kargil War</w:t>
      </w:r>
      <w:r w:rsidRPr="00B31A2D">
        <w:rPr>
          <w:rFonts w:asciiTheme="minorHAnsi" w:hAnsiTheme="minorHAnsi"/>
          <w:sz w:val="16"/>
        </w:rPr>
        <w:t xml:space="preserve"> of 1999, </w:t>
      </w:r>
      <w:r w:rsidRPr="00B31A2D">
        <w:rPr>
          <w:rStyle w:val="StyleUnderline"/>
          <w:rFonts w:asciiTheme="minorHAnsi" w:hAnsiTheme="minorHAnsi"/>
        </w:rPr>
        <w:t>between</w:t>
      </w:r>
      <w:r w:rsidRPr="00B31A2D">
        <w:rPr>
          <w:rFonts w:asciiTheme="minorHAnsi" w:hAnsiTheme="minorHAnsi"/>
          <w:sz w:val="16"/>
        </w:rPr>
        <w:t xml:space="preserve"> nuclear-armed </w:t>
      </w:r>
      <w:r w:rsidRPr="00B31A2D">
        <w:rPr>
          <w:rStyle w:val="StyleUnderline"/>
          <w:rFonts w:asciiTheme="minorHAnsi" w:hAnsiTheme="minorHAnsi"/>
        </w:rPr>
        <w:t>India and</w:t>
      </w:r>
      <w:r w:rsidRPr="00B31A2D">
        <w:rPr>
          <w:rFonts w:asciiTheme="minorHAnsi" w:hAnsiTheme="minorHAnsi"/>
          <w:sz w:val="16"/>
        </w:rPr>
        <w:t xml:space="preserve"> nuclear-armed </w:t>
      </w:r>
      <w:r w:rsidRPr="00B31A2D">
        <w:rPr>
          <w:rStyle w:val="StyleUnderline"/>
          <w:rFonts w:asciiTheme="minorHAnsi" w:hAnsiTheme="minorHAnsi"/>
        </w:rPr>
        <w:t>Pakistan</w:t>
      </w:r>
      <w:r w:rsidRPr="00B31A2D">
        <w:rPr>
          <w:rFonts w:asciiTheme="minorHAnsi" w:hAnsiTheme="minorHAnsi"/>
          <w:sz w:val="16"/>
        </w:rPr>
        <w:t xml:space="preserve">, </w:t>
      </w:r>
      <w:r w:rsidRPr="001407D3">
        <w:rPr>
          <w:rStyle w:val="StyleUnderline"/>
          <w:rFonts w:asciiTheme="minorHAnsi" w:hAnsiTheme="minorHAnsi"/>
          <w:highlight w:val="green"/>
        </w:rPr>
        <w:t xml:space="preserve">should convince us that such wars </w:t>
      </w:r>
      <w:proofErr w:type="gramStart"/>
      <w:r w:rsidRPr="001407D3">
        <w:rPr>
          <w:rStyle w:val="StyleUnderline"/>
          <w:rFonts w:asciiTheme="minorHAnsi" w:hAnsiTheme="minorHAnsi"/>
          <w:highlight w:val="green"/>
        </w:rPr>
        <w:t>can</w:t>
      </w:r>
      <w:proofErr w:type="gramEnd"/>
      <w:r w:rsidRPr="001407D3">
        <w:rPr>
          <w:rStyle w:val="StyleUnderline"/>
          <w:rFonts w:asciiTheme="minorHAnsi" w:hAnsiTheme="minorHAnsi"/>
          <w:highlight w:val="green"/>
        </w:rPr>
        <w:t xml:space="preserve"> occur</w:t>
      </w:r>
      <w:r w:rsidRPr="00B31A2D">
        <w:rPr>
          <w:rFonts w:asciiTheme="minorHAnsi" w:hAnsiTheme="minorHAnsi"/>
          <w:sz w:val="16"/>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sz w:val="16"/>
        </w:rPr>
        <w:t xml:space="preserve">? Do they? </w:t>
      </w:r>
      <w:r w:rsidRPr="001407D3">
        <w:rPr>
          <w:rStyle w:val="StyleUnderline"/>
          <w:rFonts w:asciiTheme="minorHAnsi" w:hAnsiTheme="minorHAnsi"/>
          <w:highlight w:val="green"/>
        </w:rPr>
        <w:t>Obviously</w:t>
      </w:r>
      <w:r w:rsidRPr="001407D3">
        <w:rPr>
          <w:rFonts w:asciiTheme="minorHAnsi" w:hAnsiTheme="minorHAnsi"/>
          <w:sz w:val="16"/>
          <w:highlight w:val="green"/>
        </w:rPr>
        <w:t xml:space="preserve">, </w:t>
      </w:r>
      <w:r w:rsidRPr="001407D3">
        <w:rPr>
          <w:rStyle w:val="StyleUnderline"/>
          <w:rFonts w:asciiTheme="minorHAnsi" w:hAnsiTheme="minorHAnsi"/>
          <w:highlight w:val="green"/>
        </w:rPr>
        <w:t>NATO leaders didn’t feel deterred</w:t>
      </w:r>
      <w:r w:rsidRPr="001407D3">
        <w:rPr>
          <w:rFonts w:asciiTheme="minorHAnsi" w:hAnsiTheme="minorHAnsi"/>
          <w:sz w:val="16"/>
          <w:highlight w:val="green"/>
        </w:rPr>
        <w:t>,</w:t>
      </w:r>
      <w:r w:rsidRPr="00B31A2D">
        <w:rPr>
          <w:rFonts w:asciiTheme="minorHAnsi" w:hAnsiTheme="minorHAnsi"/>
          <w:sz w:val="16"/>
        </w:rPr>
        <w:t xml:space="preserve"> for, </w:t>
      </w:r>
      <w:r w:rsidRPr="001407D3">
        <w:rPr>
          <w:rStyle w:val="StyleUnderline"/>
          <w:rFonts w:asciiTheme="minorHAnsi" w:hAnsiTheme="minorHAnsi"/>
          <w:highlight w:val="green"/>
        </w:rPr>
        <w:t>throughout the Cold War</w:t>
      </w:r>
      <w:r w:rsidRPr="00B31A2D">
        <w:rPr>
          <w:rStyle w:val="StyleUnderline"/>
          <w:rFonts w:asciiTheme="minorHAnsi" w:hAnsiTheme="minorHAnsi"/>
        </w:rPr>
        <w:t>, NATO’s strategy was to respond to a Soviet conventional military attack on Western Europe by launching a Western nuclear attack on the nuclear-armed Soviet Union</w:t>
      </w:r>
      <w:r w:rsidRPr="00B31A2D">
        <w:rPr>
          <w:rFonts w:asciiTheme="minorHAnsi" w:hAnsiTheme="minorHAnsi"/>
          <w:sz w:val="16"/>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sz w:val="16"/>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sz w:val="16"/>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sz w:val="16"/>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1407D3">
        <w:rPr>
          <w:rStyle w:val="StyleUnderline"/>
          <w:rFonts w:asciiTheme="minorHAnsi" w:hAnsiTheme="minorHAnsi"/>
          <w:highlight w:val="green"/>
        </w:rPr>
        <w:t>nuclear attack by China would immediately slaughter at least 10 million Americans</w:t>
      </w:r>
      <w:r w:rsidRPr="00B31A2D">
        <w:rPr>
          <w:rStyle w:val="StyleUnderline"/>
          <w:rFonts w:asciiTheme="minorHAnsi" w:hAnsiTheme="minorHAnsi"/>
        </w:rPr>
        <w:t xml:space="preserve"> </w:t>
      </w:r>
      <w:r w:rsidRPr="00B31A2D">
        <w:rPr>
          <w:rFonts w:asciiTheme="minorHAnsi" w:hAnsiTheme="minorHAnsi"/>
          <w:sz w:val="16"/>
        </w:rPr>
        <w:t xml:space="preserve">in a great storm of blast and fire, while leaving many more dying horribly of sickness and radiation poisoning. </w:t>
      </w:r>
      <w:r w:rsidRPr="001407D3">
        <w:rPr>
          <w:rStyle w:val="StyleUnderline"/>
          <w:rFonts w:asciiTheme="minorHAnsi" w:hAnsiTheme="minorHAnsi"/>
          <w:highlight w:val="green"/>
        </w:rPr>
        <w:t>The Chinese death toll in a nuclear war would be far highe</w:t>
      </w:r>
      <w:r w:rsidRPr="00B31A2D">
        <w:rPr>
          <w:rStyle w:val="StyleUnderline"/>
          <w:rFonts w:asciiTheme="minorHAnsi" w:hAnsiTheme="minorHAnsi"/>
        </w:rPr>
        <w:t>r</w:t>
      </w:r>
      <w:r w:rsidRPr="00B31A2D">
        <w:rPr>
          <w:rFonts w:asciiTheme="minorHAnsi" w:hAnsiTheme="minorHAnsi"/>
          <w:sz w:val="16"/>
        </w:rPr>
        <w:t xml:space="preserve">. </w:t>
      </w:r>
      <w:r w:rsidRPr="00B31A2D">
        <w:rPr>
          <w:rStyle w:val="BoldUnderline0"/>
          <w:rFonts w:asciiTheme="minorHAnsi" w:hAnsiTheme="minorHAnsi"/>
        </w:rPr>
        <w:t>Both nations would be reduced to smoldering, radioactive wastelands</w:t>
      </w:r>
      <w:r w:rsidRPr="00B31A2D">
        <w:rPr>
          <w:rFonts w:asciiTheme="minorHAnsi" w:hAnsiTheme="minorHAnsi"/>
          <w:sz w:val="16"/>
        </w:rPr>
        <w:t xml:space="preserve">. Also, </w:t>
      </w:r>
      <w:r w:rsidRPr="001407D3">
        <w:rPr>
          <w:rStyle w:val="BoldUnderline0"/>
          <w:rFonts w:asciiTheme="minorHAnsi" w:hAnsiTheme="minorHAnsi"/>
          <w:highlight w:val="green"/>
        </w:rPr>
        <w:t>radioactive debris</w:t>
      </w:r>
      <w:r w:rsidRPr="00B31A2D">
        <w:rPr>
          <w:rStyle w:val="BoldUnderline0"/>
          <w:rFonts w:asciiTheme="minorHAnsi" w:hAnsiTheme="minorHAnsi"/>
        </w:rPr>
        <w:t xml:space="preserve"> sent aloft by the nuclear explosions </w:t>
      </w:r>
      <w:r w:rsidRPr="001407D3">
        <w:rPr>
          <w:rStyle w:val="BoldUnderline0"/>
          <w:rFonts w:asciiTheme="minorHAnsi" w:hAnsiTheme="minorHAnsi"/>
          <w:highlight w:val="green"/>
        </w:rPr>
        <w:t>would</w:t>
      </w:r>
      <w:r w:rsidRPr="00B31A2D">
        <w:rPr>
          <w:rStyle w:val="BoldUnderline0"/>
          <w:rFonts w:asciiTheme="minorHAnsi" w:hAnsiTheme="minorHAnsi"/>
        </w:rPr>
        <w:t xml:space="preserve"> </w:t>
      </w:r>
      <w:r w:rsidRPr="00B31A2D">
        <w:rPr>
          <w:rStyle w:val="Emphasis"/>
          <w:rFonts w:asciiTheme="minorHAnsi" w:hAnsiTheme="minorHAnsi"/>
        </w:rPr>
        <w:t>blot out the sun</w:t>
      </w:r>
      <w:r w:rsidRPr="00B31A2D">
        <w:rPr>
          <w:rStyle w:val="BoldUnderline0"/>
          <w:rFonts w:asciiTheme="minorHAnsi" w:hAnsiTheme="minorHAnsi"/>
        </w:rPr>
        <w:t xml:space="preserve"> and </w:t>
      </w:r>
      <w:r w:rsidRPr="001407D3">
        <w:rPr>
          <w:rStyle w:val="BoldUnderline0"/>
          <w:rFonts w:asciiTheme="minorHAnsi" w:hAnsiTheme="minorHAnsi"/>
          <w:highlight w:val="green"/>
        </w:rPr>
        <w:t xml:space="preserve">bring on a </w:t>
      </w:r>
      <w:r w:rsidRPr="001407D3">
        <w:rPr>
          <w:rStyle w:val="Emphasis"/>
          <w:rFonts w:asciiTheme="minorHAnsi" w:hAnsiTheme="minorHAnsi"/>
          <w:highlight w:val="green"/>
        </w:rPr>
        <w:t>“nuclear winter”</w:t>
      </w:r>
      <w:r w:rsidRPr="00B31A2D">
        <w:rPr>
          <w:rStyle w:val="Emphasis"/>
          <w:rFonts w:asciiTheme="minorHAnsi" w:hAnsiTheme="minorHAnsi"/>
        </w:rPr>
        <w:t xml:space="preserve"> around the globe—destroying agriculture, creating worldwide famine, and </w:t>
      </w:r>
      <w:r w:rsidRPr="001407D3">
        <w:rPr>
          <w:rStyle w:val="Emphasis"/>
          <w:rFonts w:asciiTheme="minorHAnsi" w:hAnsiTheme="minorHAnsi"/>
          <w:highlight w:val="green"/>
        </w:rPr>
        <w:t>generating chaos and destruction</w:t>
      </w:r>
      <w:r w:rsidRPr="00B31A2D">
        <w:rPr>
          <w:rStyle w:val="Emphasis"/>
          <w:rFonts w:asciiTheme="minorHAnsi" w:hAnsiTheme="minorHAnsi"/>
        </w:rPr>
        <w:t>.</w:t>
      </w:r>
      <w:r w:rsidRPr="00B31A2D">
        <w:rPr>
          <w:rFonts w:asciiTheme="minorHAnsi" w:hAnsiTheme="minorHAnsi"/>
          <w:sz w:val="16"/>
        </w:rPr>
        <w:t xml:space="preserve"> </w:t>
      </w:r>
    </w:p>
    <w:p w14:paraId="3600BEC0" w14:textId="77777777" w:rsidR="00856B1B" w:rsidRPr="00B31A2D" w:rsidRDefault="00856B1B" w:rsidP="00856B1B">
      <w:pPr>
        <w:rPr>
          <w:rFonts w:asciiTheme="minorHAnsi" w:hAnsiTheme="minorHAnsi"/>
        </w:rPr>
      </w:pPr>
    </w:p>
    <w:p w14:paraId="55A29CE5" w14:textId="77777777" w:rsidR="00513F43" w:rsidRPr="00B31A2D" w:rsidRDefault="00513F43" w:rsidP="00B55AD5">
      <w:pPr>
        <w:rPr>
          <w:rFonts w:asciiTheme="minorHAnsi" w:hAnsiTheme="minorHAnsi"/>
        </w:rPr>
      </w:pPr>
    </w:p>
    <w:p w14:paraId="5A69F287" w14:textId="77777777" w:rsidR="00513F43" w:rsidRPr="00B31A2D" w:rsidRDefault="00513F43" w:rsidP="00B55AD5">
      <w:pPr>
        <w:rPr>
          <w:rFonts w:asciiTheme="minorHAnsi" w:hAnsiTheme="minorHAnsi"/>
        </w:rPr>
      </w:pPr>
    </w:p>
    <w:p w14:paraId="2D8A101E" w14:textId="77777777" w:rsidR="00513F43" w:rsidRPr="00B31A2D" w:rsidRDefault="00513F43" w:rsidP="00B55AD5">
      <w:pPr>
        <w:rPr>
          <w:rFonts w:asciiTheme="minorHAnsi" w:hAnsiTheme="minorHAnsi"/>
        </w:rPr>
      </w:pPr>
    </w:p>
    <w:p w14:paraId="24991808" w14:textId="77777777" w:rsidR="00513F43" w:rsidRPr="00B31A2D" w:rsidRDefault="00513F43" w:rsidP="00B55AD5">
      <w:pPr>
        <w:rPr>
          <w:rFonts w:asciiTheme="minorHAnsi" w:hAnsiTheme="minorHAnsi"/>
        </w:rPr>
      </w:pPr>
    </w:p>
    <w:p w14:paraId="203BA92D" w14:textId="77777777" w:rsidR="00513F43" w:rsidRPr="00B31A2D" w:rsidRDefault="00513F43" w:rsidP="00513F43">
      <w:pPr>
        <w:pStyle w:val="Heading3"/>
        <w:rPr>
          <w:rFonts w:asciiTheme="minorHAnsi" w:hAnsiTheme="minorHAnsi"/>
        </w:rPr>
      </w:pPr>
      <w:r w:rsidRPr="00B31A2D">
        <w:rPr>
          <w:rFonts w:asciiTheme="minorHAnsi" w:hAnsiTheme="minorHAnsi"/>
        </w:rPr>
        <w:t>US-China Relations - East China Sea module</w:t>
      </w:r>
    </w:p>
    <w:p w14:paraId="2BD5D4A7" w14:textId="77777777" w:rsidR="00513F43" w:rsidRPr="00B31A2D" w:rsidRDefault="00513F43" w:rsidP="00B55AD5">
      <w:pPr>
        <w:rPr>
          <w:rFonts w:asciiTheme="minorHAnsi" w:hAnsiTheme="minorHAnsi"/>
        </w:rPr>
      </w:pPr>
    </w:p>
    <w:p w14:paraId="454BD213" w14:textId="77777777" w:rsidR="00513F43" w:rsidRPr="00B31A2D" w:rsidRDefault="00513F43" w:rsidP="00513F43">
      <w:pPr>
        <w:pStyle w:val="Heading4"/>
        <w:rPr>
          <w:rFonts w:asciiTheme="minorHAnsi" w:hAnsiTheme="minorHAnsi"/>
        </w:rPr>
      </w:pPr>
      <w:proofErr w:type="gramStart"/>
      <w:r w:rsidRPr="00B31A2D">
        <w:rPr>
          <w:rFonts w:asciiTheme="minorHAnsi" w:hAnsiTheme="minorHAnsi"/>
        </w:rPr>
        <w:t xml:space="preserve">US-Sino ties key to de-escalate tensions in the </w:t>
      </w:r>
      <w:r w:rsidRPr="00B31A2D">
        <w:rPr>
          <w:rFonts w:asciiTheme="minorHAnsi" w:hAnsiTheme="minorHAnsi"/>
          <w:i/>
          <w:u w:val="single"/>
        </w:rPr>
        <w:t>East China Seas</w:t>
      </w:r>
      <w:r w:rsidRPr="00B31A2D">
        <w:rPr>
          <w:rFonts w:asciiTheme="minorHAnsi" w:hAnsiTheme="minorHAnsi"/>
        </w:rPr>
        <w:t>.</w:t>
      </w:r>
      <w:proofErr w:type="gramEnd"/>
    </w:p>
    <w:p w14:paraId="08C700B7" w14:textId="77777777" w:rsidR="00513F43" w:rsidRPr="00B31A2D" w:rsidRDefault="00513F43" w:rsidP="00513F43">
      <w:pPr>
        <w:rPr>
          <w:rFonts w:asciiTheme="minorHAnsi" w:hAnsiTheme="minorHAnsi"/>
        </w:rPr>
      </w:pPr>
    </w:p>
    <w:p w14:paraId="55732FD7" w14:textId="77777777" w:rsidR="00513F43" w:rsidRPr="00B31A2D" w:rsidRDefault="00513F43" w:rsidP="00513F43">
      <w:pPr>
        <w:rPr>
          <w:rStyle w:val="Style13ptBold"/>
          <w:rFonts w:asciiTheme="minorHAnsi" w:hAnsiTheme="minorHAnsi"/>
        </w:rPr>
      </w:pPr>
      <w:r w:rsidRPr="00B31A2D">
        <w:rPr>
          <w:rStyle w:val="Style13ptBold"/>
          <w:rFonts w:asciiTheme="minorHAnsi" w:hAnsiTheme="minorHAnsi"/>
        </w:rPr>
        <w:t>Rudd ‘15</w:t>
      </w:r>
    </w:p>
    <w:p w14:paraId="3EFF3042" w14:textId="77777777" w:rsidR="00513F43" w:rsidRPr="00B31A2D" w:rsidRDefault="00513F43" w:rsidP="00513F43">
      <w:pPr>
        <w:rPr>
          <w:rFonts w:asciiTheme="minorHAnsi" w:hAnsiTheme="minorHAnsi"/>
          <w:sz w:val="18"/>
          <w:szCs w:val="18"/>
        </w:rPr>
      </w:pPr>
      <w:r w:rsidRPr="00B31A2D">
        <w:rPr>
          <w:rFonts w:asciiTheme="minorHAnsi" w:hAnsiTheme="minorHAnsi"/>
          <w:sz w:val="18"/>
          <w:szCs w:val="18"/>
        </w:rPr>
        <w:t>Kevin Rudd, President of the Asia Society Policy Institute and former Prime Minister of Australia.  In February 2014, he was named a Senior Fellow with John F. Kennedy School of Government at Harvard University, where he completed a major research effort on the future of China-United States relations.  – “The 'New Normal' of Bilateral Relationships” – Beijing Review - NO. 21 - May 18, 2015 - http://www.bjreview.com.cn/print/txt/2015-05/18/content_688317.htm</w:t>
      </w:r>
    </w:p>
    <w:p w14:paraId="5EEB360E" w14:textId="77777777" w:rsidR="00513F43" w:rsidRPr="00B31A2D" w:rsidRDefault="00513F43" w:rsidP="00513F43">
      <w:pPr>
        <w:rPr>
          <w:rFonts w:asciiTheme="minorHAnsi" w:hAnsiTheme="minorHAnsi"/>
        </w:rPr>
      </w:pPr>
    </w:p>
    <w:p w14:paraId="0085AE60" w14:textId="77777777" w:rsidR="00513F43" w:rsidRPr="00B31A2D" w:rsidRDefault="00513F43" w:rsidP="00513F43">
      <w:pPr>
        <w:rPr>
          <w:rFonts w:asciiTheme="minorHAnsi" w:hAnsiTheme="minorHAnsi"/>
          <w:sz w:val="16"/>
        </w:rPr>
      </w:pPr>
      <w:r w:rsidRPr="001407D3">
        <w:rPr>
          <w:rStyle w:val="StyleUnderline"/>
          <w:rFonts w:asciiTheme="minorHAnsi" w:hAnsiTheme="minorHAnsi"/>
          <w:highlight w:val="green"/>
        </w:rPr>
        <w:t>If the</w:t>
      </w:r>
      <w:r w:rsidRPr="00B31A2D">
        <w:rPr>
          <w:rFonts w:asciiTheme="minorHAnsi" w:hAnsiTheme="minorHAnsi"/>
          <w:sz w:val="16"/>
        </w:rPr>
        <w:t xml:space="preserve"> [</w:t>
      </w:r>
      <w:r w:rsidRPr="001407D3">
        <w:rPr>
          <w:rStyle w:val="StyleUnderline"/>
          <w:rFonts w:asciiTheme="minorHAnsi" w:hAnsiTheme="minorHAnsi"/>
          <w:highlight w:val="green"/>
        </w:rPr>
        <w:t>U</w:t>
      </w:r>
      <w:r w:rsidRPr="00B31A2D">
        <w:rPr>
          <w:rFonts w:asciiTheme="minorHAnsi" w:hAnsiTheme="minorHAnsi"/>
          <w:sz w:val="16"/>
        </w:rPr>
        <w:t xml:space="preserve">nited </w:t>
      </w:r>
      <w:r w:rsidRPr="001407D3">
        <w:rPr>
          <w:rStyle w:val="StyleUnderline"/>
          <w:rFonts w:asciiTheme="minorHAnsi" w:hAnsiTheme="minorHAnsi"/>
          <w:highlight w:val="green"/>
        </w:rPr>
        <w:t>S</w:t>
      </w:r>
      <w:r w:rsidRPr="00B31A2D">
        <w:rPr>
          <w:rFonts w:asciiTheme="minorHAnsi" w:hAnsiTheme="minorHAnsi"/>
          <w:sz w:val="16"/>
        </w:rPr>
        <w:t xml:space="preserve">tates </w:t>
      </w:r>
      <w:r w:rsidRPr="001407D3">
        <w:rPr>
          <w:rStyle w:val="StyleUnderline"/>
          <w:rFonts w:asciiTheme="minorHAnsi" w:hAnsiTheme="minorHAnsi"/>
          <w:highlight w:val="green"/>
        </w:rPr>
        <w:t>and China</w:t>
      </w:r>
      <w:r w:rsidRPr="00B31A2D">
        <w:rPr>
          <w:rFonts w:asciiTheme="minorHAnsi" w:hAnsiTheme="minorHAnsi"/>
          <w:sz w:val="16"/>
        </w:rPr>
        <w:t xml:space="preserve">] </w:t>
      </w:r>
      <w:r w:rsidRPr="001407D3">
        <w:rPr>
          <w:rStyle w:val="StyleUnderline"/>
          <w:rFonts w:asciiTheme="minorHAnsi" w:hAnsiTheme="minorHAnsi"/>
          <w:highlight w:val="green"/>
        </w:rPr>
        <w:t xml:space="preserve">can conclude the </w:t>
      </w:r>
      <w:r w:rsidRPr="001407D3">
        <w:rPr>
          <w:rStyle w:val="Emphasis"/>
          <w:rFonts w:asciiTheme="minorHAnsi" w:hAnsiTheme="minorHAnsi"/>
          <w:highlight w:val="green"/>
        </w:rPr>
        <w:t>b</w:t>
      </w:r>
      <w:r w:rsidRPr="00B31A2D">
        <w:rPr>
          <w:rStyle w:val="StyleUnderline"/>
          <w:rFonts w:asciiTheme="minorHAnsi" w:hAnsiTheme="minorHAnsi"/>
        </w:rPr>
        <w:t>ilateral</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w:t>
      </w:r>
      <w:r w:rsidRPr="00B31A2D">
        <w:rPr>
          <w:rStyle w:val="StyleUnderline"/>
          <w:rFonts w:asciiTheme="minorHAnsi" w:hAnsiTheme="minorHAnsi"/>
        </w:rPr>
        <w:t xml:space="preserve">nvestment </w:t>
      </w:r>
      <w:r w:rsidRPr="001407D3">
        <w:rPr>
          <w:rStyle w:val="Emphasis"/>
          <w:rFonts w:asciiTheme="minorHAnsi" w:hAnsiTheme="minorHAnsi"/>
          <w:highlight w:val="green"/>
        </w:rPr>
        <w:t>t</w:t>
      </w:r>
      <w:r w:rsidRPr="001407D3">
        <w:rPr>
          <w:rStyle w:val="StyleUnderline"/>
          <w:rFonts w:asciiTheme="minorHAnsi" w:hAnsiTheme="minorHAnsi"/>
          <w:highlight w:val="green"/>
        </w:rPr>
        <w:t>reaty</w:t>
      </w:r>
      <w:r w:rsidRPr="00B31A2D">
        <w:rPr>
          <w:rFonts w:asciiTheme="minorHAnsi" w:hAnsiTheme="minorHAnsi"/>
          <w:sz w:val="16"/>
        </w:rPr>
        <w:t xml:space="preserve">, </w:t>
      </w:r>
      <w:r w:rsidRPr="001407D3">
        <w:rPr>
          <w:rStyle w:val="Emphasis"/>
          <w:rFonts w:asciiTheme="minorHAnsi" w:hAnsiTheme="minorHAnsi"/>
          <w:highlight w:val="green"/>
        </w:rPr>
        <w:t>this will be a huge impetus.</w:t>
      </w:r>
      <w:r w:rsidRPr="00B31A2D">
        <w:rPr>
          <w:rFonts w:asciiTheme="minorHAnsi" w:hAnsiTheme="minorHAnsi"/>
          <w:sz w:val="16"/>
        </w:rPr>
        <w:t xml:space="preserve"> Regionally, </w:t>
      </w:r>
      <w:r w:rsidRPr="001407D3">
        <w:rPr>
          <w:rStyle w:val="StyleUnderline"/>
          <w:rFonts w:asciiTheme="minorHAnsi" w:hAnsiTheme="minorHAnsi"/>
          <w:highlight w:val="green"/>
        </w:rPr>
        <w:t>there are significant differences in</w:t>
      </w:r>
      <w:r w:rsidRPr="00B31A2D">
        <w:rPr>
          <w:rFonts w:asciiTheme="minorHAnsi" w:hAnsiTheme="minorHAnsi"/>
          <w:sz w:val="16"/>
        </w:rPr>
        <w:t xml:space="preserve"> terms of different </w:t>
      </w:r>
      <w:r w:rsidRPr="001407D3">
        <w:rPr>
          <w:rStyle w:val="StyleUnderline"/>
          <w:rFonts w:asciiTheme="minorHAnsi" w:hAnsiTheme="minorHAnsi"/>
          <w:highlight w:val="green"/>
        </w:rPr>
        <w:t>territorial claims</w:t>
      </w:r>
      <w:r w:rsidRPr="00B31A2D">
        <w:rPr>
          <w:rFonts w:asciiTheme="minorHAnsi" w:hAnsiTheme="minorHAnsi"/>
          <w:sz w:val="16"/>
        </w:rPr>
        <w:t xml:space="preserve"> in areas around China's coast, </w:t>
      </w:r>
      <w:r w:rsidRPr="001407D3">
        <w:rPr>
          <w:rStyle w:val="StyleUnderline"/>
          <w:rFonts w:asciiTheme="minorHAnsi" w:hAnsiTheme="minorHAnsi"/>
          <w:highlight w:val="green"/>
        </w:rPr>
        <w:t xml:space="preserve">in the </w:t>
      </w:r>
      <w:r w:rsidRPr="001407D3">
        <w:rPr>
          <w:rStyle w:val="Emphasis"/>
          <w:rFonts w:asciiTheme="minorHAnsi" w:hAnsiTheme="minorHAnsi"/>
          <w:highlight w:val="green"/>
        </w:rPr>
        <w:t>East China Sea</w:t>
      </w:r>
      <w:r w:rsidRPr="00B31A2D">
        <w:rPr>
          <w:rFonts w:asciiTheme="minorHAnsi" w:hAnsiTheme="minorHAnsi"/>
          <w:sz w:val="16"/>
        </w:rPr>
        <w:t xml:space="preserve"> </w:t>
      </w:r>
      <w:r w:rsidRPr="001407D3">
        <w:rPr>
          <w:rStyle w:val="StyleUnderline"/>
          <w:rFonts w:asciiTheme="minorHAnsi" w:hAnsiTheme="minorHAnsi"/>
          <w:highlight w:val="green"/>
        </w:rPr>
        <w:t>and</w:t>
      </w:r>
      <w:r w:rsidRPr="00B31A2D">
        <w:rPr>
          <w:rFonts w:asciiTheme="minorHAnsi" w:hAnsiTheme="minorHAnsi"/>
          <w:sz w:val="16"/>
        </w:rPr>
        <w:t xml:space="preserve"> the </w:t>
      </w:r>
      <w:r w:rsidRPr="001407D3">
        <w:rPr>
          <w:rStyle w:val="Emphasis"/>
          <w:rFonts w:asciiTheme="minorHAnsi" w:hAnsiTheme="minorHAnsi"/>
          <w:highlight w:val="green"/>
        </w:rPr>
        <w:t>South China Sea</w:t>
      </w:r>
      <w:r w:rsidRPr="00B31A2D">
        <w:rPr>
          <w:rFonts w:asciiTheme="minorHAnsi" w:hAnsiTheme="minorHAnsi"/>
          <w:sz w:val="16"/>
        </w:rPr>
        <w:t xml:space="preserve">. Globally, great cooperation has already begun in the area of climate change. But I conclude with this. </w:t>
      </w:r>
      <w:r w:rsidRPr="001407D3">
        <w:rPr>
          <w:rStyle w:val="StyleUnderline"/>
          <w:rFonts w:asciiTheme="minorHAnsi" w:hAnsiTheme="minorHAnsi"/>
          <w:highlight w:val="green"/>
        </w:rPr>
        <w:t>If the two governments have a strategic framework to manage their differences, and to expand their areas of cooperation, they may</w:t>
      </w:r>
      <w:r w:rsidRPr="00B31A2D">
        <w:rPr>
          <w:rFonts w:asciiTheme="minorHAnsi" w:hAnsiTheme="minorHAnsi"/>
          <w:sz w:val="16"/>
        </w:rPr>
        <w:t xml:space="preserve"> in time </w:t>
      </w:r>
      <w:r w:rsidRPr="001407D3">
        <w:rPr>
          <w:rStyle w:val="StyleUnderline"/>
          <w:rFonts w:asciiTheme="minorHAnsi" w:hAnsiTheme="minorHAnsi"/>
          <w:highlight w:val="green"/>
        </w:rPr>
        <w:t>discover that they have</w:t>
      </w:r>
      <w:r w:rsidRPr="00B31A2D">
        <w:rPr>
          <w:rFonts w:asciiTheme="minorHAnsi" w:hAnsiTheme="minorHAnsi"/>
          <w:sz w:val="16"/>
        </w:rPr>
        <w:t xml:space="preserve"> in the 21st century </w:t>
      </w:r>
      <w:r w:rsidRPr="001407D3">
        <w:rPr>
          <w:rStyle w:val="StyleUnderline"/>
          <w:rFonts w:asciiTheme="minorHAnsi" w:hAnsiTheme="minorHAnsi"/>
          <w:highlight w:val="green"/>
        </w:rPr>
        <w:t>a combined purpose.</w:t>
      </w:r>
      <w:r w:rsidRPr="00B31A2D">
        <w:rPr>
          <w:rStyle w:val="StyleUnderline"/>
          <w:rFonts w:asciiTheme="minorHAnsi" w:hAnsiTheme="minorHAnsi"/>
        </w:rPr>
        <w:t xml:space="preserve"> </w:t>
      </w:r>
      <w:r w:rsidRPr="00B31A2D">
        <w:rPr>
          <w:rStyle w:val="Emphasis"/>
          <w:rFonts w:asciiTheme="minorHAnsi" w:hAnsiTheme="minorHAnsi"/>
        </w:rPr>
        <w:t>What is that combined purpose?</w:t>
      </w:r>
      <w:r w:rsidRPr="00B31A2D">
        <w:rPr>
          <w:rFonts w:asciiTheme="minorHAnsi" w:hAnsiTheme="minorHAnsi"/>
          <w:sz w:val="16"/>
        </w:rPr>
        <w:t xml:space="preserve"> </w:t>
      </w:r>
      <w:r w:rsidRPr="001407D3">
        <w:rPr>
          <w:rStyle w:val="StyleUnderline"/>
          <w:rFonts w:asciiTheme="minorHAnsi" w:hAnsiTheme="minorHAnsi"/>
          <w:highlight w:val="green"/>
        </w:rPr>
        <w:t>There are so many threats out there common to China and</w:t>
      </w:r>
      <w:r w:rsidRPr="00B31A2D">
        <w:rPr>
          <w:rFonts w:asciiTheme="minorHAnsi" w:hAnsiTheme="minorHAnsi"/>
          <w:sz w:val="16"/>
        </w:rPr>
        <w:t xml:space="preserve"> common to </w:t>
      </w:r>
      <w:r w:rsidRPr="001407D3">
        <w:rPr>
          <w:rStyle w:val="StyleUnderline"/>
          <w:rFonts w:asciiTheme="minorHAnsi" w:hAnsiTheme="minorHAnsi"/>
          <w:highlight w:val="green"/>
        </w:rPr>
        <w:t>the U</w:t>
      </w:r>
      <w:r w:rsidRPr="00B31A2D">
        <w:rPr>
          <w:rStyle w:val="StyleUnderline"/>
          <w:rFonts w:asciiTheme="minorHAnsi" w:hAnsiTheme="minorHAnsi"/>
        </w:rPr>
        <w:t>nited</w:t>
      </w:r>
      <w:r w:rsidRPr="001407D3">
        <w:rPr>
          <w:rStyle w:val="StyleUnderline"/>
          <w:rFonts w:asciiTheme="minorHAnsi" w:hAnsiTheme="minorHAnsi"/>
          <w:highlight w:val="green"/>
        </w:rPr>
        <w:t xml:space="preserve"> S</w:t>
      </w:r>
      <w:r w:rsidRPr="00B31A2D">
        <w:rPr>
          <w:rStyle w:val="StyleUnderline"/>
          <w:rFonts w:asciiTheme="minorHAnsi" w:hAnsiTheme="minorHAnsi"/>
        </w:rPr>
        <w:t>tates</w:t>
      </w:r>
      <w:r w:rsidRPr="001407D3">
        <w:rPr>
          <w:rStyle w:val="StyleUnderline"/>
          <w:rFonts w:asciiTheme="minorHAnsi" w:hAnsiTheme="minorHAnsi"/>
          <w:highlight w:val="green"/>
        </w:rPr>
        <w:t>,</w:t>
      </w:r>
      <w:r w:rsidRPr="00B31A2D">
        <w:rPr>
          <w:rFonts w:asciiTheme="minorHAnsi" w:hAnsiTheme="minorHAnsi"/>
          <w:sz w:val="16"/>
        </w:rPr>
        <w:t xml:space="preserve"> that they start to be much larger than any disagreements China might have with the United States, or the United States may have with China. When I look at terrorism, it's an external threat to China and to the United States, and to all civilized peoples. It's a threat to order. When I look also at other areas, we've mentioned, </w:t>
      </w:r>
      <w:r w:rsidRPr="00B31A2D">
        <w:rPr>
          <w:rStyle w:val="StyleUnderline"/>
          <w:rFonts w:asciiTheme="minorHAnsi" w:hAnsiTheme="minorHAnsi"/>
        </w:rPr>
        <w:t>of course</w:t>
      </w:r>
      <w:r w:rsidRPr="00B31A2D">
        <w:rPr>
          <w:rFonts w:asciiTheme="minorHAnsi" w:hAnsiTheme="minorHAnsi"/>
          <w:sz w:val="16"/>
        </w:rPr>
        <w:t xml:space="preserve">, the problem of </w:t>
      </w:r>
      <w:r w:rsidRPr="00B31A2D">
        <w:rPr>
          <w:rStyle w:val="StyleUnderline"/>
          <w:rFonts w:asciiTheme="minorHAnsi" w:hAnsiTheme="minorHAnsi"/>
        </w:rPr>
        <w:t>climate change</w:t>
      </w:r>
      <w:r w:rsidRPr="00B31A2D">
        <w:rPr>
          <w:rFonts w:asciiTheme="minorHAnsi" w:hAnsiTheme="minorHAnsi"/>
          <w:sz w:val="16"/>
        </w:rPr>
        <w:t xml:space="preserve">, but then, its offshoots such as </w:t>
      </w:r>
      <w:r w:rsidRPr="00B31A2D">
        <w:rPr>
          <w:rStyle w:val="Emphasis"/>
          <w:rFonts w:asciiTheme="minorHAnsi" w:hAnsiTheme="minorHAnsi"/>
        </w:rPr>
        <w:t>food insecurity</w:t>
      </w:r>
      <w:r w:rsidRPr="00B31A2D">
        <w:rPr>
          <w:rFonts w:asciiTheme="minorHAnsi" w:hAnsiTheme="minorHAnsi"/>
          <w:sz w:val="16"/>
        </w:rPr>
        <w:t xml:space="preserve"> </w:t>
      </w:r>
      <w:r w:rsidRPr="00B31A2D">
        <w:rPr>
          <w:rStyle w:val="StyleUnderline"/>
          <w:rFonts w:asciiTheme="minorHAnsi" w:hAnsiTheme="minorHAnsi"/>
        </w:rPr>
        <w:t>and</w:t>
      </w:r>
      <w:r w:rsidRPr="00B31A2D">
        <w:rPr>
          <w:rStyle w:val="Emphasis"/>
          <w:rFonts w:asciiTheme="minorHAnsi" w:hAnsiTheme="minorHAnsi"/>
        </w:rPr>
        <w:t xml:space="preserve"> water insecurity</w:t>
      </w:r>
      <w:r w:rsidRPr="00B31A2D">
        <w:rPr>
          <w:rFonts w:asciiTheme="minorHAnsi" w:hAnsiTheme="minorHAnsi"/>
          <w:sz w:val="16"/>
        </w:rPr>
        <w:t xml:space="preserve">. And </w:t>
      </w:r>
      <w:r w:rsidRPr="00B31A2D">
        <w:rPr>
          <w:rStyle w:val="Emphasis"/>
          <w:rFonts w:asciiTheme="minorHAnsi" w:hAnsiTheme="minorHAnsi"/>
        </w:rPr>
        <w:t>the list goes on.</w:t>
      </w:r>
      <w:r w:rsidRPr="00B31A2D">
        <w:rPr>
          <w:rFonts w:asciiTheme="minorHAnsi" w:hAnsiTheme="minorHAnsi"/>
          <w:sz w:val="16"/>
        </w:rPr>
        <w:t xml:space="preserve"> External threats to financial stability, external threats to other forms of stability as well. So my argument is that </w:t>
      </w:r>
      <w:r w:rsidRPr="001407D3">
        <w:rPr>
          <w:rStyle w:val="StyleUnderline"/>
          <w:rFonts w:asciiTheme="minorHAnsi" w:hAnsiTheme="minorHAnsi"/>
          <w:highlight w:val="green"/>
        </w:rPr>
        <w:t>if we focus on the things that unite rather than</w:t>
      </w:r>
      <w:r w:rsidRPr="00B31A2D">
        <w:rPr>
          <w:rFonts w:asciiTheme="minorHAnsi" w:hAnsiTheme="minorHAnsi"/>
          <w:sz w:val="16"/>
        </w:rPr>
        <w:t xml:space="preserve"> the things </w:t>
      </w:r>
      <w:r w:rsidRPr="001407D3">
        <w:rPr>
          <w:rStyle w:val="StyleUnderline"/>
          <w:rFonts w:asciiTheme="minorHAnsi" w:hAnsiTheme="minorHAnsi"/>
          <w:highlight w:val="green"/>
        </w:rPr>
        <w:t xml:space="preserve">that divide, there will be a large </w:t>
      </w:r>
      <w:r w:rsidRPr="001407D3">
        <w:rPr>
          <w:rStyle w:val="Emphasis"/>
          <w:rFonts w:asciiTheme="minorHAnsi" w:hAnsiTheme="minorHAnsi"/>
          <w:highlight w:val="green"/>
        </w:rPr>
        <w:t>unleashing of political energy to deal with</w:t>
      </w:r>
      <w:r w:rsidRPr="00B31A2D">
        <w:rPr>
          <w:rFonts w:asciiTheme="minorHAnsi" w:hAnsiTheme="minorHAnsi"/>
          <w:sz w:val="16"/>
        </w:rPr>
        <w:t xml:space="preserve"> underlying </w:t>
      </w:r>
      <w:r w:rsidRPr="001407D3">
        <w:rPr>
          <w:rStyle w:val="Emphasis"/>
          <w:rFonts w:asciiTheme="minorHAnsi" w:hAnsiTheme="minorHAnsi"/>
          <w:highlight w:val="green"/>
        </w:rPr>
        <w:t>problems</w:t>
      </w:r>
      <w:r w:rsidRPr="00B31A2D">
        <w:rPr>
          <w:rFonts w:asciiTheme="minorHAnsi" w:hAnsiTheme="minorHAnsi"/>
          <w:sz w:val="16"/>
        </w:rPr>
        <w:t xml:space="preserve"> in the relationship as well.</w:t>
      </w:r>
    </w:p>
    <w:p w14:paraId="237F52F2" w14:textId="77777777" w:rsidR="00513F43" w:rsidRPr="00B31A2D" w:rsidRDefault="00513F43" w:rsidP="00B55AD5">
      <w:pPr>
        <w:rPr>
          <w:rFonts w:asciiTheme="minorHAnsi" w:hAnsiTheme="minorHAnsi"/>
        </w:rPr>
      </w:pPr>
    </w:p>
    <w:p w14:paraId="669DDEFC" w14:textId="77777777" w:rsidR="00513F43" w:rsidRPr="00B31A2D" w:rsidRDefault="00513F43" w:rsidP="00B31A2D">
      <w:pPr>
        <w:pStyle w:val="Heading4"/>
      </w:pPr>
      <w:r w:rsidRPr="00B31A2D">
        <w:t>East China Sea conflict is likely in the status quo. It would escalate.</w:t>
      </w:r>
    </w:p>
    <w:p w14:paraId="5180636B" w14:textId="77777777" w:rsidR="00513F43" w:rsidRPr="00B31A2D" w:rsidRDefault="00513F43" w:rsidP="00513F43">
      <w:pPr>
        <w:rPr>
          <w:rStyle w:val="Style13ptBold"/>
        </w:rPr>
      </w:pPr>
      <w:r w:rsidRPr="00B31A2D">
        <w:rPr>
          <w:rStyle w:val="Style13ptBold"/>
        </w:rPr>
        <w:t xml:space="preserve">Holmes </w:t>
      </w:r>
      <w:r w:rsidR="00B31A2D">
        <w:rPr>
          <w:rStyle w:val="Style13ptBold"/>
        </w:rPr>
        <w:t>‘</w:t>
      </w:r>
      <w:r w:rsidRPr="00B31A2D">
        <w:rPr>
          <w:rStyle w:val="Style13ptBold"/>
        </w:rPr>
        <w:t>14</w:t>
      </w:r>
    </w:p>
    <w:p w14:paraId="4572D763" w14:textId="77777777" w:rsidR="00513F43" w:rsidRPr="00B31A2D" w:rsidRDefault="00513F43" w:rsidP="00513F43">
      <w:pPr>
        <w:rPr>
          <w:rFonts w:asciiTheme="minorHAnsi" w:hAnsiTheme="minorHAnsi"/>
          <w:sz w:val="18"/>
          <w:szCs w:val="18"/>
        </w:rPr>
      </w:pPr>
      <w:r w:rsidRPr="00B31A2D">
        <w:rPr>
          <w:rFonts w:asciiTheme="minorHAnsi" w:hAnsiTheme="minorHAnsi"/>
          <w:sz w:val="18"/>
          <w:szCs w:val="18"/>
        </w:rPr>
        <w:t>James Holmes is Professor of Strategy at the Naval War College, The National Interest, January 5, 2014, "Asia's Worst Nightmare: A China-Japan War", http://nationalinterest.org/commentary/asias-ultimate-nightmare-china-japan-war-9662</w:t>
      </w:r>
      <w:proofErr w:type="gramStart"/>
      <w:r w:rsidRPr="00B31A2D">
        <w:rPr>
          <w:rFonts w:asciiTheme="minorHAnsi" w:hAnsiTheme="minorHAnsi"/>
          <w:sz w:val="18"/>
          <w:szCs w:val="18"/>
        </w:rPr>
        <w:t>?page</w:t>
      </w:r>
      <w:proofErr w:type="gramEnd"/>
      <w:r w:rsidRPr="00B31A2D">
        <w:rPr>
          <w:rFonts w:asciiTheme="minorHAnsi" w:hAnsiTheme="minorHAnsi"/>
          <w:sz w:val="18"/>
          <w:szCs w:val="18"/>
        </w:rPr>
        <w:t>=show</w:t>
      </w:r>
    </w:p>
    <w:p w14:paraId="61BDD0CC" w14:textId="77777777" w:rsidR="00513F43" w:rsidRPr="00B31A2D" w:rsidRDefault="00513F43" w:rsidP="00513F43">
      <w:pPr>
        <w:rPr>
          <w:rFonts w:asciiTheme="minorHAnsi" w:hAnsiTheme="minorHAnsi"/>
          <w:sz w:val="16"/>
        </w:rPr>
      </w:pPr>
      <w:r w:rsidRPr="00B31A2D">
        <w:rPr>
          <w:rFonts w:asciiTheme="minorHAnsi" w:hAnsiTheme="minorHAnsi"/>
          <w:sz w:val="16"/>
        </w:rPr>
        <w:t xml:space="preserve">Yet grok grim strategic realities we must. </w:t>
      </w:r>
      <w:r w:rsidRPr="001407D3">
        <w:rPr>
          <w:rStyle w:val="Emphasis"/>
          <w:rFonts w:asciiTheme="minorHAnsi" w:hAnsiTheme="minorHAnsi"/>
          <w:highlight w:val="green"/>
        </w:rPr>
        <w:t>This competition is about more than islets</w:t>
      </w:r>
      <w:r w:rsidRPr="00B31A2D">
        <w:rPr>
          <w:rFonts w:asciiTheme="minorHAnsi" w:hAnsiTheme="minorHAnsi"/>
          <w:sz w:val="16"/>
        </w:rPr>
        <w:t xml:space="preserve"> or ADIZs. </w:t>
      </w:r>
      <w:r w:rsidRPr="00B31A2D">
        <w:rPr>
          <w:rStyle w:val="BoldUnderline"/>
          <w:rFonts w:asciiTheme="minorHAnsi" w:hAnsiTheme="minorHAnsi"/>
        </w:rPr>
        <w:t>Nothing less than the nature of the Asian order is at stake</w:t>
      </w:r>
      <w:r w:rsidRPr="00B31A2D">
        <w:rPr>
          <w:rFonts w:asciiTheme="minorHAnsi" w:hAnsiTheme="minorHAnsi"/>
          <w:sz w:val="16"/>
        </w:rPr>
        <w:t xml:space="preserve">. Making the world safe for democracy, or oligarchy, or whatever regime holds power at home constitutes a basic impulse for foreign policy. From the age of Thucydides forward, nations have spent lavishly to preserve or install regional orders hospitable to their own national interests and aspirations. By surrounding itself with like-minded regimes, a nation hopes to lock in a favorable, tranquil status quo. As it was in antiquity, so it remains today. Imperial Japan upended the Asian hierarchy in 1894-1895, smashing the Qing Dynasty's navy and seizing such choice sites as Port Arthur on the Liaotung Peninsula. It began making Asia safe for a Japanese empire. Military triumphs often underperform their political goals. But as my colleague and friend Sally Paine notes, the first Sino-Japanese War was a limited war whose effects were anything but limited. The Qing regime remained in place following its defeat, but the Treaty of Shimonoseki, which terminated the conflict, signified Japan's eclipse of China as Asia's central power. The treaty's terms -- in particular its transfer of Taiwan to Japan -- modified the regional order in ways we still live with today. Indeed, Professor Paine points out that Chinese foreign policy since 1895 has striven to repeal Shimonoseki, while Japanese foreign policy has sought to reaffirm it. In short, </w:t>
      </w:r>
      <w:r w:rsidRPr="001407D3">
        <w:rPr>
          <w:rStyle w:val="BoldUnderline"/>
          <w:rFonts w:asciiTheme="minorHAnsi" w:hAnsiTheme="minorHAnsi"/>
          <w:highlight w:val="green"/>
        </w:rPr>
        <w:t>Imperial Japan ousted China</w:t>
      </w:r>
      <w:r w:rsidRPr="00B31A2D">
        <w:rPr>
          <w:rStyle w:val="BoldUnderline"/>
          <w:rFonts w:asciiTheme="minorHAnsi" w:hAnsiTheme="minorHAnsi"/>
        </w:rPr>
        <w:t xml:space="preserve"> from its place atop the Asian hierarchy through limited war. </w:t>
      </w:r>
      <w:r w:rsidRPr="001407D3">
        <w:rPr>
          <w:rStyle w:val="BoldUnderline"/>
          <w:rFonts w:asciiTheme="minorHAnsi" w:hAnsiTheme="minorHAnsi"/>
          <w:highlight w:val="green"/>
        </w:rPr>
        <w:t>China would like to repay the favor</w:t>
      </w:r>
      <w:r w:rsidRPr="001407D3">
        <w:rPr>
          <w:rFonts w:asciiTheme="minorHAnsi" w:hAnsiTheme="minorHAnsi"/>
          <w:sz w:val="16"/>
          <w:highlight w:val="green"/>
        </w:rPr>
        <w:t>,</w:t>
      </w:r>
      <w:r w:rsidRPr="00B31A2D">
        <w:rPr>
          <w:rFonts w:asciiTheme="minorHAnsi" w:hAnsiTheme="minorHAnsi"/>
          <w:sz w:val="16"/>
        </w:rPr>
        <w:t xml:space="preserve"> </w:t>
      </w:r>
      <w:r w:rsidRPr="00B31A2D">
        <w:rPr>
          <w:rFonts w:asciiTheme="minorHAnsi" w:hAnsiTheme="minorHAnsi"/>
          <w:u w:val="single"/>
        </w:rPr>
        <w:t>regaining its rightful -- to Chinese minds -- station through similarly limited coercive diplomacy</w:t>
      </w:r>
      <w:r w:rsidRPr="00B31A2D">
        <w:rPr>
          <w:rFonts w:asciiTheme="minorHAnsi" w:hAnsiTheme="minorHAnsi"/>
          <w:sz w:val="16"/>
        </w:rPr>
        <w:t xml:space="preserve">. Classical strategist Sun Tzu instructs commanders to look for opportunities to achieve disproportionate effects through minute amounts of force. </w:t>
      </w:r>
      <w:r w:rsidRPr="001407D3">
        <w:rPr>
          <w:rStyle w:val="BoldUnderline"/>
          <w:rFonts w:asciiTheme="minorHAnsi" w:hAnsiTheme="minorHAnsi"/>
          <w:highlight w:val="green"/>
        </w:rPr>
        <w:t>Beijing</w:t>
      </w:r>
      <w:r w:rsidRPr="001407D3">
        <w:rPr>
          <w:rFonts w:asciiTheme="minorHAnsi" w:hAnsiTheme="minorHAnsi"/>
          <w:sz w:val="16"/>
          <w:highlight w:val="green"/>
        </w:rPr>
        <w:t xml:space="preserve"> e</w:t>
      </w:r>
      <w:r w:rsidRPr="00B31A2D">
        <w:rPr>
          <w:rFonts w:asciiTheme="minorHAnsi" w:hAnsiTheme="minorHAnsi"/>
          <w:sz w:val="16"/>
        </w:rPr>
        <w:t xml:space="preserve">vidently </w:t>
      </w:r>
      <w:r w:rsidRPr="001407D3">
        <w:rPr>
          <w:rStyle w:val="BoldUnderline"/>
          <w:rFonts w:asciiTheme="minorHAnsi" w:hAnsiTheme="minorHAnsi"/>
          <w:highlight w:val="green"/>
        </w:rPr>
        <w:t xml:space="preserve">discerns such an opportunity in the </w:t>
      </w:r>
      <w:r w:rsidRPr="001407D3">
        <w:rPr>
          <w:rStyle w:val="Emphasis"/>
          <w:rFonts w:asciiTheme="minorHAnsi" w:hAnsiTheme="minorHAnsi"/>
          <w:highlight w:val="green"/>
        </w:rPr>
        <w:t>E</w:t>
      </w:r>
      <w:r w:rsidRPr="00B31A2D">
        <w:rPr>
          <w:rStyle w:val="BoldUnderline"/>
          <w:rFonts w:asciiTheme="minorHAnsi" w:hAnsiTheme="minorHAnsi"/>
        </w:rPr>
        <w:t xml:space="preserve">ast </w:t>
      </w:r>
      <w:r w:rsidRPr="001407D3">
        <w:rPr>
          <w:rStyle w:val="Emphasis"/>
          <w:rFonts w:asciiTheme="minorHAnsi" w:hAnsiTheme="minorHAnsi"/>
          <w:highlight w:val="green"/>
        </w:rPr>
        <w:t>C</w:t>
      </w:r>
      <w:r w:rsidRPr="00B31A2D">
        <w:rPr>
          <w:rStyle w:val="BoldUnderline"/>
          <w:rFonts w:asciiTheme="minorHAnsi" w:hAnsiTheme="minorHAnsi"/>
        </w:rPr>
        <w:t xml:space="preserve">hina </w:t>
      </w:r>
      <w:r w:rsidRPr="001407D3">
        <w:rPr>
          <w:rStyle w:val="Emphasis"/>
          <w:rFonts w:asciiTheme="minorHAnsi" w:hAnsiTheme="minorHAnsi"/>
          <w:highlight w:val="green"/>
        </w:rPr>
        <w:t>S</w:t>
      </w:r>
      <w:r w:rsidRPr="00B31A2D">
        <w:rPr>
          <w:rStyle w:val="BoldUnderline"/>
          <w:rFonts w:asciiTheme="minorHAnsi" w:hAnsiTheme="minorHAnsi"/>
        </w:rPr>
        <w:t>ea</w:t>
      </w:r>
      <w:r w:rsidRPr="00B31A2D">
        <w:rPr>
          <w:rFonts w:asciiTheme="minorHAnsi" w:hAnsiTheme="minorHAnsi"/>
          <w:sz w:val="16"/>
        </w:rPr>
        <w:t xml:space="preserve">. It hopes to make Asia safe for its brand of communism-cum-authoritarian capitalism. But </w:t>
      </w:r>
      <w:r w:rsidRPr="00B31A2D">
        <w:rPr>
          <w:rFonts w:asciiTheme="minorHAnsi" w:hAnsiTheme="minorHAnsi"/>
          <w:u w:val="single"/>
        </w:rPr>
        <w:t>the geometry of any future conflict will be more complex than the one-on-one Sino-Japanese War</w:t>
      </w:r>
      <w:r w:rsidRPr="00B31A2D">
        <w:rPr>
          <w:rFonts w:asciiTheme="minorHAnsi" w:hAnsiTheme="minorHAnsi"/>
          <w:sz w:val="16"/>
        </w:rPr>
        <w:t xml:space="preserve">. Curiously, </w:t>
      </w:r>
      <w:r w:rsidRPr="00B31A2D">
        <w:rPr>
          <w:rFonts w:asciiTheme="minorHAnsi" w:hAnsiTheme="minorHAnsi"/>
          <w:u w:val="single"/>
        </w:rPr>
        <w:t xml:space="preserve">the </w:t>
      </w:r>
      <w:r w:rsidRPr="00B31A2D">
        <w:rPr>
          <w:rStyle w:val="Emphasis"/>
          <w:rFonts w:asciiTheme="minorHAnsi" w:hAnsiTheme="minorHAnsi"/>
        </w:rPr>
        <w:t>U</w:t>
      </w:r>
      <w:r w:rsidRPr="00B31A2D">
        <w:rPr>
          <w:rFonts w:asciiTheme="minorHAnsi" w:hAnsiTheme="minorHAnsi"/>
          <w:sz w:val="16"/>
        </w:rPr>
        <w:t xml:space="preserve">nited </w:t>
      </w:r>
      <w:r w:rsidRPr="00B31A2D">
        <w:rPr>
          <w:rStyle w:val="Emphasis"/>
          <w:rFonts w:asciiTheme="minorHAnsi" w:hAnsiTheme="minorHAnsi"/>
        </w:rPr>
        <w:t>S</w:t>
      </w:r>
      <w:r w:rsidRPr="00B31A2D">
        <w:rPr>
          <w:rFonts w:asciiTheme="minorHAnsi" w:hAnsiTheme="minorHAnsi"/>
          <w:sz w:val="16"/>
        </w:rPr>
        <w:t xml:space="preserve">tates is a not-so-silent partner in guaranteeing the remnants of the Treaty of Shimonoseki, as modified by the outcomes of the Russo-Japanese War (1904-1905), the Second Sino-Japanese War (1937-1945), and the Pacific War (1941-1945). American officials insist that Washington has no particular stake in whose flag flies over the islands and atolls dotting Asian waters. That's true. But it </w:t>
      </w:r>
      <w:r w:rsidRPr="00B31A2D">
        <w:rPr>
          <w:rFonts w:asciiTheme="minorHAnsi" w:hAnsiTheme="minorHAnsi"/>
          <w:u w:val="single"/>
        </w:rPr>
        <w:t>has a strong interest in preserving the system it has presided over since 1945</w:t>
      </w:r>
      <w:r w:rsidRPr="00B31A2D">
        <w:rPr>
          <w:rFonts w:asciiTheme="minorHAnsi" w:hAnsiTheme="minorHAnsi"/>
          <w:sz w:val="16"/>
        </w:rPr>
        <w:t xml:space="preserve">. </w:t>
      </w:r>
      <w:r w:rsidRPr="001407D3">
        <w:rPr>
          <w:rStyle w:val="StyleUnderline"/>
          <w:rFonts w:asciiTheme="minorHAnsi" w:hAnsiTheme="minorHAnsi"/>
          <w:highlight w:val="green"/>
        </w:rPr>
        <w:t>Permitting any one coastal state to change the rules by fiat --</w:t>
      </w:r>
      <w:r w:rsidRPr="00B31A2D">
        <w:rPr>
          <w:rFonts w:asciiTheme="minorHAnsi" w:hAnsiTheme="minorHAnsi"/>
          <w:sz w:val="16"/>
        </w:rPr>
        <w:t xml:space="preserve"> to abridge freedom of the seas and skies, or wrest territory or waters from another -- </w:t>
      </w:r>
      <w:r w:rsidRPr="001407D3">
        <w:rPr>
          <w:rStyle w:val="BoldUnderline"/>
          <w:rFonts w:asciiTheme="minorHAnsi" w:hAnsiTheme="minorHAnsi"/>
          <w:highlight w:val="green"/>
        </w:rPr>
        <w:t>would set a dangerous precedent</w:t>
      </w:r>
      <w:r w:rsidRPr="00B31A2D">
        <w:rPr>
          <w:rFonts w:asciiTheme="minorHAnsi" w:hAnsiTheme="minorHAnsi"/>
          <w:sz w:val="16"/>
        </w:rPr>
        <w:t xml:space="preserve">. </w:t>
      </w:r>
      <w:proofErr w:type="gramStart"/>
      <w:r w:rsidRPr="001407D3">
        <w:rPr>
          <w:rFonts w:asciiTheme="minorHAnsi" w:hAnsiTheme="minorHAnsi"/>
          <w:highlight w:val="green"/>
          <w:u w:val="single"/>
        </w:rPr>
        <w:t>If Beijing gets away with amending the system once</w:t>
      </w:r>
      <w:r w:rsidRPr="00B31A2D">
        <w:rPr>
          <w:rFonts w:asciiTheme="minorHAnsi" w:hAnsiTheme="minorHAnsi"/>
          <w:u w:val="single"/>
        </w:rPr>
        <w:t xml:space="preserve">, </w:t>
      </w:r>
      <w:r w:rsidRPr="001407D3">
        <w:rPr>
          <w:rFonts w:asciiTheme="minorHAnsi" w:hAnsiTheme="minorHAnsi"/>
          <w:highlight w:val="green"/>
          <w:u w:val="single"/>
        </w:rPr>
        <w:t>why not again</w:t>
      </w:r>
      <w:r w:rsidRPr="00B31A2D">
        <w:rPr>
          <w:rFonts w:asciiTheme="minorHAnsi" w:hAnsiTheme="minorHAnsi"/>
          <w:u w:val="single"/>
        </w:rPr>
        <w:t xml:space="preserve"> and again</w:t>
      </w:r>
      <w:r w:rsidRPr="001407D3">
        <w:rPr>
          <w:rFonts w:asciiTheme="minorHAnsi" w:hAnsiTheme="minorHAnsi"/>
          <w:highlight w:val="green"/>
          <w:u w:val="single"/>
        </w:rPr>
        <w:t>?</w:t>
      </w:r>
      <w:proofErr w:type="gramEnd"/>
      <w:r w:rsidRPr="00B31A2D">
        <w:rPr>
          <w:rFonts w:asciiTheme="minorHAnsi" w:hAnsiTheme="minorHAnsi"/>
          <w:sz w:val="16"/>
        </w:rPr>
        <w:t xml:space="preserve"> And if China, why not regional powers elsewhere in the world? </w:t>
      </w:r>
      <w:r w:rsidRPr="001407D3">
        <w:rPr>
          <w:rFonts w:asciiTheme="minorHAnsi" w:hAnsiTheme="minorHAnsi"/>
          <w:highlight w:val="green"/>
          <w:u w:val="single"/>
        </w:rPr>
        <w:t xml:space="preserve">For the </w:t>
      </w:r>
      <w:r w:rsidRPr="001407D3">
        <w:rPr>
          <w:rStyle w:val="Emphasis"/>
          <w:rFonts w:asciiTheme="minorHAnsi" w:hAnsiTheme="minorHAnsi"/>
          <w:highlight w:val="green"/>
        </w:rPr>
        <w:t>U</w:t>
      </w:r>
      <w:r w:rsidRPr="00B31A2D">
        <w:rPr>
          <w:rFonts w:asciiTheme="minorHAnsi" w:hAnsiTheme="minorHAnsi"/>
          <w:sz w:val="16"/>
        </w:rPr>
        <w:t xml:space="preserve">nited </w:t>
      </w:r>
      <w:r w:rsidRPr="001407D3">
        <w:rPr>
          <w:rStyle w:val="Emphasis"/>
          <w:rFonts w:asciiTheme="minorHAnsi" w:hAnsiTheme="minorHAnsi"/>
          <w:highlight w:val="green"/>
        </w:rPr>
        <w:t>S</w:t>
      </w:r>
      <w:r w:rsidRPr="00B31A2D">
        <w:rPr>
          <w:rFonts w:asciiTheme="minorHAnsi" w:hAnsiTheme="minorHAnsi"/>
          <w:sz w:val="16"/>
        </w:rPr>
        <w:t xml:space="preserve">tates, then, </w:t>
      </w:r>
      <w:r w:rsidRPr="001407D3">
        <w:rPr>
          <w:rFonts w:asciiTheme="minorHAnsi" w:hAnsiTheme="minorHAnsi"/>
          <w:highlight w:val="green"/>
          <w:u w:val="single"/>
        </w:rPr>
        <w:t>this is a quarre</w:t>
      </w:r>
      <w:r w:rsidRPr="00B31A2D">
        <w:rPr>
          <w:rFonts w:asciiTheme="minorHAnsi" w:hAnsiTheme="minorHAnsi"/>
          <w:u w:val="single"/>
        </w:rPr>
        <w:t>l not over flyspecks on the map</w:t>
      </w:r>
      <w:r w:rsidRPr="00B31A2D">
        <w:rPr>
          <w:rFonts w:asciiTheme="minorHAnsi" w:hAnsiTheme="minorHAnsi"/>
          <w:sz w:val="16"/>
        </w:rPr>
        <w:t xml:space="preserve">, </w:t>
      </w:r>
      <w:r w:rsidRPr="00B31A2D">
        <w:rPr>
          <w:rFonts w:asciiTheme="minorHAnsi" w:hAnsiTheme="minorHAnsi"/>
          <w:u w:val="single"/>
        </w:rPr>
        <w:t xml:space="preserve">but </w:t>
      </w:r>
      <w:r w:rsidRPr="001407D3">
        <w:rPr>
          <w:rFonts w:asciiTheme="minorHAnsi" w:hAnsiTheme="minorHAnsi"/>
          <w:highlight w:val="green"/>
          <w:u w:val="single"/>
        </w:rPr>
        <w:t>over principle</w:t>
      </w:r>
      <w:r w:rsidRPr="00B31A2D">
        <w:rPr>
          <w:rFonts w:asciiTheme="minorHAnsi" w:hAnsiTheme="minorHAnsi"/>
          <w:sz w:val="16"/>
        </w:rPr>
        <w:t xml:space="preserve">. That's why </w:t>
      </w:r>
      <w:r w:rsidRPr="001407D3">
        <w:rPr>
          <w:rStyle w:val="BoldUnderline"/>
          <w:rFonts w:asciiTheme="minorHAnsi" w:hAnsiTheme="minorHAnsi"/>
          <w:highlight w:val="green"/>
        </w:rPr>
        <w:t>the Senkakus</w:t>
      </w:r>
      <w:r w:rsidRPr="00B31A2D">
        <w:rPr>
          <w:rFonts w:asciiTheme="minorHAnsi" w:hAnsiTheme="minorHAnsi"/>
          <w:sz w:val="16"/>
        </w:rPr>
        <w:t xml:space="preserve"> and the ADIZ </w:t>
      </w:r>
      <w:r w:rsidRPr="001407D3">
        <w:rPr>
          <w:rStyle w:val="BoldUnderline"/>
          <w:rFonts w:asciiTheme="minorHAnsi" w:hAnsiTheme="minorHAnsi"/>
          <w:highlight w:val="green"/>
        </w:rPr>
        <w:t>matter to Americans</w:t>
      </w:r>
      <w:r w:rsidRPr="001407D3">
        <w:rPr>
          <w:rFonts w:asciiTheme="minorHAnsi" w:hAnsiTheme="minorHAnsi"/>
          <w:sz w:val="16"/>
          <w:highlight w:val="green"/>
        </w:rPr>
        <w:t>.</w:t>
      </w:r>
      <w:r w:rsidRPr="00B31A2D">
        <w:rPr>
          <w:rFonts w:asciiTheme="minorHAnsi" w:hAnsiTheme="minorHAnsi"/>
          <w:sz w:val="16"/>
        </w:rPr>
        <w:t xml:space="preserve"> Call it entrapment if you must. But </w:t>
      </w:r>
      <w:r w:rsidRPr="001407D3">
        <w:rPr>
          <w:rStyle w:val="BoldUnderline"/>
          <w:rFonts w:asciiTheme="minorHAnsi" w:hAnsiTheme="minorHAnsi"/>
          <w:highlight w:val="green"/>
        </w:rPr>
        <w:t>it's doubtful any U.S. administration could lightly abstain</w:t>
      </w:r>
      <w:r w:rsidRPr="00B31A2D">
        <w:rPr>
          <w:rStyle w:val="BoldUnderline"/>
          <w:rFonts w:asciiTheme="minorHAnsi" w:hAnsiTheme="minorHAnsi"/>
        </w:rPr>
        <w:t xml:space="preserve"> from a Sino-Japanese trial of arms.</w:t>
      </w:r>
      <w:r w:rsidRPr="00B31A2D">
        <w:rPr>
          <w:rFonts w:asciiTheme="minorHAnsi" w:hAnsiTheme="minorHAnsi"/>
          <w:sz w:val="16"/>
        </w:rPr>
        <w:t xml:space="preserve"> So </w:t>
      </w:r>
      <w:r w:rsidRPr="001407D3">
        <w:rPr>
          <w:rStyle w:val="Emphasis"/>
          <w:rFonts w:asciiTheme="minorHAnsi" w:hAnsiTheme="minorHAnsi"/>
          <w:highlight w:val="green"/>
        </w:rPr>
        <w:t>Tokyo, Beijing, and Washington all have vital stakes in this contest</w:t>
      </w:r>
      <w:r w:rsidRPr="00B31A2D">
        <w:rPr>
          <w:rFonts w:asciiTheme="minorHAnsi" w:hAnsiTheme="minorHAnsi"/>
          <w:sz w:val="16"/>
        </w:rPr>
        <w:t xml:space="preserve">. What does that imply about a hypothetical war? Clausewitz urges statesmen to let the value they assign their "political object," or political aims, govern the "magnitude" and "duration" of the effort they mount to obtain those aims. The more important the goal, the more lives, treasure, and hardware a combatant expends -- and for longer. Massive interests warrant massive investment. All three Asian stakeholders thus may prove willing to spend heavily, and for a long time, to get their way. Here's the rub: Clausewitz prophesies that each contender, mindful that it could be outdone, will apply more force than the bare minimum to avoid surrendering the first-mover advantage to the adversary. Leaders </w:t>
      </w:r>
      <w:proofErr w:type="gramStart"/>
      <w:r w:rsidRPr="00B31A2D">
        <w:rPr>
          <w:rFonts w:asciiTheme="minorHAnsi" w:hAnsiTheme="minorHAnsi"/>
          <w:sz w:val="16"/>
        </w:rPr>
        <w:t>fear letting the opponent get</w:t>
      </w:r>
      <w:proofErr w:type="gramEnd"/>
      <w:r w:rsidRPr="00B31A2D">
        <w:rPr>
          <w:rFonts w:asciiTheme="minorHAnsi" w:hAnsiTheme="minorHAnsi"/>
          <w:sz w:val="16"/>
        </w:rPr>
        <w:t xml:space="preserve"> the drop on them. Doing more, sooner, helps a protagonist stay ahead of the competition and bolster its prospects of victory. An escalatory dynamic takes hold if everyone does more than simple cost-benefit logic dictates. Washington and Tokyo should acknowledge this in their internal and joint deliberations. Clausewitzian fatalism represents the beginning of strategic wisdom. It's safe to assume the contestants will all strive to achieve their goals through minimal force -- preferably without fighting at all. No one relishes the hazards of war. It's equally safe to assume that they see yielding territory, status, or maritime freedoms as even worse than war. </w:t>
      </w:r>
      <w:r w:rsidRPr="001407D3">
        <w:rPr>
          <w:rStyle w:val="BoldUnderline"/>
          <w:rFonts w:asciiTheme="minorHAnsi" w:hAnsiTheme="minorHAnsi"/>
          <w:highlight w:val="green"/>
        </w:rPr>
        <w:t>A fight</w:t>
      </w:r>
      <w:r w:rsidRPr="00B31A2D">
        <w:rPr>
          <w:rStyle w:val="BoldUnderline"/>
          <w:rFonts w:asciiTheme="minorHAnsi" w:hAnsiTheme="minorHAnsi"/>
        </w:rPr>
        <w:t xml:space="preserve"> over seemingly minor stakes</w:t>
      </w:r>
      <w:r w:rsidRPr="00B31A2D">
        <w:rPr>
          <w:rFonts w:asciiTheme="minorHAnsi" w:hAnsiTheme="minorHAnsi"/>
          <w:sz w:val="16"/>
        </w:rPr>
        <w:t xml:space="preserve">, then, </w:t>
      </w:r>
      <w:r w:rsidRPr="001407D3">
        <w:rPr>
          <w:rStyle w:val="BoldUnderline"/>
          <w:rFonts w:asciiTheme="minorHAnsi" w:hAnsiTheme="minorHAnsi"/>
          <w:highlight w:val="green"/>
        </w:rPr>
        <w:t xml:space="preserve">could </w:t>
      </w:r>
      <w:r w:rsidRPr="001407D3">
        <w:rPr>
          <w:rStyle w:val="Emphasis"/>
          <w:rFonts w:asciiTheme="minorHAnsi" w:hAnsiTheme="minorHAnsi"/>
          <w:highlight w:val="green"/>
        </w:rPr>
        <w:t>mushroom into a major conflagration</w:t>
      </w:r>
      <w:r w:rsidRPr="00B31A2D">
        <w:rPr>
          <w:rStyle w:val="BoldUnderline"/>
          <w:rFonts w:asciiTheme="minorHAnsi" w:hAnsiTheme="minorHAnsi"/>
        </w:rPr>
        <w:t xml:space="preserve"> arraying China against the US-Japan alliance</w:t>
      </w:r>
      <w:r w:rsidRPr="00B31A2D">
        <w:rPr>
          <w:rFonts w:asciiTheme="minorHAnsi" w:hAnsiTheme="minorHAnsi"/>
          <w:sz w:val="16"/>
        </w:rPr>
        <w:t xml:space="preserve">. </w:t>
      </w:r>
      <w:r w:rsidRPr="00B31A2D">
        <w:rPr>
          <w:rFonts w:asciiTheme="minorHAnsi" w:hAnsiTheme="minorHAnsi"/>
          <w:u w:val="single"/>
        </w:rPr>
        <w:t>How much passion would an East China Sea imbroglio rouse</w:t>
      </w:r>
      <w:r w:rsidRPr="00B31A2D">
        <w:rPr>
          <w:rFonts w:asciiTheme="minorHAnsi" w:hAnsiTheme="minorHAnsi"/>
          <w:sz w:val="16"/>
        </w:rPr>
        <w:t xml:space="preserve"> among the combatants? </w:t>
      </w:r>
      <w:r w:rsidRPr="001407D3">
        <w:rPr>
          <w:rStyle w:val="Emphasis"/>
          <w:rFonts w:asciiTheme="minorHAnsi" w:hAnsiTheme="minorHAnsi"/>
          <w:highlight w:val="green"/>
        </w:rPr>
        <w:t>China and Japan would be all in</w:t>
      </w:r>
      <w:r w:rsidRPr="00B31A2D">
        <w:rPr>
          <w:rFonts w:asciiTheme="minorHAnsi" w:hAnsiTheme="minorHAnsi"/>
          <w:sz w:val="16"/>
        </w:rPr>
        <w:t xml:space="preserve">. </w:t>
      </w:r>
      <w:r w:rsidRPr="001407D3">
        <w:rPr>
          <w:rStyle w:val="BoldUnderline"/>
          <w:rFonts w:asciiTheme="minorHAnsi" w:hAnsiTheme="minorHAnsi"/>
          <w:highlight w:val="green"/>
        </w:rPr>
        <w:t>Disputes involving</w:t>
      </w:r>
      <w:r w:rsidRPr="00B31A2D">
        <w:rPr>
          <w:rStyle w:val="BoldUnderline"/>
          <w:rFonts w:asciiTheme="minorHAnsi" w:hAnsiTheme="minorHAnsi"/>
        </w:rPr>
        <w:t xml:space="preserve"> sovereignty -- particularly </w:t>
      </w:r>
      <w:r w:rsidRPr="001407D3">
        <w:rPr>
          <w:rStyle w:val="BoldUnderline"/>
          <w:rFonts w:asciiTheme="minorHAnsi" w:hAnsiTheme="minorHAnsi"/>
          <w:highlight w:val="green"/>
        </w:rPr>
        <w:t>territory and resources</w:t>
      </w:r>
      <w:r w:rsidRPr="00B31A2D">
        <w:rPr>
          <w:rStyle w:val="BoldUnderline"/>
          <w:rFonts w:asciiTheme="minorHAnsi" w:hAnsiTheme="minorHAnsi"/>
        </w:rPr>
        <w:t xml:space="preserve"> -- </w:t>
      </w:r>
      <w:r w:rsidRPr="001407D3">
        <w:rPr>
          <w:rStyle w:val="BoldUnderline"/>
          <w:rFonts w:asciiTheme="minorHAnsi" w:hAnsiTheme="minorHAnsi"/>
          <w:highlight w:val="green"/>
        </w:rPr>
        <w:t xml:space="preserve">tend to </w:t>
      </w:r>
      <w:r w:rsidRPr="001407D3">
        <w:rPr>
          <w:rStyle w:val="Emphasis"/>
          <w:rFonts w:asciiTheme="minorHAnsi" w:hAnsiTheme="minorHAnsi"/>
          <w:highlight w:val="green"/>
        </w:rPr>
        <w:t>drive the perceived value of the political object through the roof.</w:t>
      </w:r>
      <w:r w:rsidRPr="00B31A2D">
        <w:rPr>
          <w:rFonts w:asciiTheme="minorHAnsi" w:hAnsiTheme="minorHAnsi"/>
          <w:sz w:val="16"/>
        </w:rPr>
        <w:t xml:space="preserve"> </w:t>
      </w:r>
      <w:r w:rsidRPr="00B31A2D">
        <w:rPr>
          <w:rFonts w:asciiTheme="minorHAnsi" w:hAnsiTheme="minorHAnsi"/>
          <w:u w:val="single"/>
        </w:rPr>
        <w:t>Tokyo and Beijing</w:t>
      </w:r>
      <w:r w:rsidRPr="00B31A2D">
        <w:rPr>
          <w:rFonts w:asciiTheme="minorHAnsi" w:hAnsiTheme="minorHAnsi"/>
          <w:sz w:val="16"/>
        </w:rPr>
        <w:t xml:space="preserve">, moreover, </w:t>
      </w:r>
      <w:r w:rsidRPr="00B31A2D">
        <w:rPr>
          <w:rStyle w:val="BoldUnderline"/>
          <w:rFonts w:asciiTheme="minorHAnsi" w:hAnsiTheme="minorHAnsi"/>
        </w:rPr>
        <w:t>are acutely conscious that the post-1895 status quo is in play</w:t>
      </w:r>
      <w:r w:rsidRPr="00B31A2D">
        <w:rPr>
          <w:rFonts w:asciiTheme="minorHAnsi" w:hAnsiTheme="minorHAnsi"/>
          <w:sz w:val="16"/>
        </w:rPr>
        <w:t>. In Clausewitzian parlance, goals of such value merit open-ended efforts of potentially vast magnitude.</w:t>
      </w:r>
    </w:p>
    <w:p w14:paraId="4A000829" w14:textId="77777777" w:rsidR="00513F43" w:rsidRPr="00B31A2D" w:rsidRDefault="00513F43" w:rsidP="00B55AD5">
      <w:pPr>
        <w:rPr>
          <w:rFonts w:asciiTheme="minorHAnsi" w:hAnsiTheme="minorHAnsi"/>
        </w:rPr>
      </w:pPr>
    </w:p>
    <w:p w14:paraId="7E45F5DE" w14:textId="77777777" w:rsidR="00513F43" w:rsidRPr="00B31A2D" w:rsidRDefault="00513F43" w:rsidP="00513F43">
      <w:pPr>
        <w:pStyle w:val="Heading4"/>
        <w:rPr>
          <w:rFonts w:asciiTheme="minorHAnsi" w:hAnsiTheme="minorHAnsi"/>
        </w:rPr>
      </w:pPr>
      <w:r w:rsidRPr="00B31A2D">
        <w:rPr>
          <w:rFonts w:asciiTheme="minorHAnsi" w:hAnsiTheme="minorHAnsi"/>
        </w:rPr>
        <w:t>Death tolls would be enormous.</w:t>
      </w:r>
    </w:p>
    <w:p w14:paraId="5CF631D8" w14:textId="77777777" w:rsidR="00513F43" w:rsidRPr="00B31A2D" w:rsidRDefault="00513F43" w:rsidP="00513F43">
      <w:pPr>
        <w:rPr>
          <w:rFonts w:asciiTheme="minorHAnsi" w:hAnsiTheme="minorHAnsi"/>
        </w:rPr>
      </w:pPr>
      <w:r w:rsidRPr="00B31A2D">
        <w:rPr>
          <w:rStyle w:val="Style13ptBold"/>
          <w:rFonts w:asciiTheme="minorHAnsi" w:hAnsiTheme="minorHAnsi"/>
        </w:rPr>
        <w:t>Baker ‘12</w:t>
      </w:r>
      <w:r w:rsidRPr="00B31A2D">
        <w:rPr>
          <w:rFonts w:asciiTheme="minorHAnsi" w:hAnsiTheme="minorHAnsi"/>
        </w:rPr>
        <w:t xml:space="preserve"> </w:t>
      </w:r>
    </w:p>
    <w:p w14:paraId="6BE31065" w14:textId="77777777" w:rsidR="00513F43" w:rsidRPr="00B31A2D" w:rsidRDefault="00513F43" w:rsidP="00513F43">
      <w:pPr>
        <w:rPr>
          <w:rFonts w:asciiTheme="minorHAnsi" w:hAnsiTheme="minorHAnsi"/>
          <w:sz w:val="18"/>
          <w:szCs w:val="18"/>
        </w:rPr>
      </w:pPr>
      <w:r w:rsidRPr="00B31A2D">
        <w:rPr>
          <w:rFonts w:asciiTheme="minorHAnsi" w:hAnsiTheme="minorHAnsi"/>
          <w:sz w:val="18"/>
          <w:szCs w:val="18"/>
        </w:rPr>
        <w:t>(Kevin R., Member of the Compensation Committee of Calfrac, Chair of the Corporate Governance and Nominating Committee, served as President and Chief Executive Officer of Century Oilfield Services Inc. from August 2005 until November 10, 2009, when it was acquired by the Corporation. He also has served as the President of Baycor Capital Inc., 9/17/2012, “What Would Happen if China and Japan Went to War?</w:t>
      </w:r>
      <w:proofErr w:type="gramStart"/>
      <w:r w:rsidRPr="00B31A2D">
        <w:rPr>
          <w:rFonts w:asciiTheme="minorHAnsi" w:hAnsiTheme="minorHAnsi"/>
          <w:sz w:val="18"/>
          <w:szCs w:val="18"/>
        </w:rPr>
        <w:t>”,</w:t>
      </w:r>
      <w:proofErr w:type="gramEnd"/>
      <w:r w:rsidRPr="00B31A2D">
        <w:rPr>
          <w:rFonts w:asciiTheme="minorHAnsi" w:hAnsiTheme="minorHAnsi"/>
          <w:sz w:val="18"/>
          <w:szCs w:val="18"/>
        </w:rPr>
        <w:t xml:space="preserve"> http://appreviews4u.com/2012/09/17/what-would-happen-if-china-and-japan-went-to-war/)</w:t>
      </w:r>
    </w:p>
    <w:p w14:paraId="00F8E63C" w14:textId="77777777" w:rsidR="00513F43" w:rsidRPr="00B31A2D" w:rsidRDefault="00513F43" w:rsidP="00513F43">
      <w:pPr>
        <w:rPr>
          <w:rFonts w:asciiTheme="minorHAnsi" w:hAnsiTheme="minorHAnsi"/>
        </w:rPr>
      </w:pPr>
    </w:p>
    <w:p w14:paraId="67A542DE" w14:textId="77777777" w:rsidR="00513F43" w:rsidRPr="00B31A2D" w:rsidRDefault="00513F43" w:rsidP="00513F43">
      <w:pPr>
        <w:rPr>
          <w:rFonts w:asciiTheme="minorHAnsi" w:hAnsiTheme="minorHAnsi"/>
          <w:sz w:val="16"/>
        </w:rPr>
      </w:pPr>
      <w:r w:rsidRPr="001407D3">
        <w:rPr>
          <w:rStyle w:val="StyleUnderline"/>
          <w:rFonts w:asciiTheme="minorHAnsi" w:hAnsiTheme="minorHAnsi"/>
          <w:highlight w:val="green"/>
        </w:rPr>
        <w:t>China is</w:t>
      </w:r>
      <w:r w:rsidRPr="00B31A2D">
        <w:rPr>
          <w:rStyle w:val="StyleUnderline"/>
          <w:rFonts w:asciiTheme="minorHAnsi" w:hAnsiTheme="minorHAnsi"/>
        </w:rPr>
        <w:t xml:space="preserve"> not an isolationist country but it is </w:t>
      </w:r>
      <w:r w:rsidRPr="001407D3">
        <w:rPr>
          <w:rStyle w:val="StyleUnderline"/>
          <w:rFonts w:asciiTheme="minorHAnsi" w:hAnsiTheme="minorHAnsi"/>
          <w:highlight w:val="green"/>
        </w:rPr>
        <w:t>quite nationalistic</w:t>
      </w:r>
      <w:r w:rsidRPr="00B31A2D">
        <w:rPr>
          <w:rStyle w:val="StyleUnderline"/>
          <w:rFonts w:asciiTheme="minorHAnsi" w:hAnsiTheme="minorHAnsi"/>
        </w:rPr>
        <w:t xml:space="preserve">. </w:t>
      </w:r>
      <w:r w:rsidRPr="001407D3">
        <w:rPr>
          <w:rStyle w:val="StyleUnderline"/>
          <w:rFonts w:asciiTheme="minorHAnsi" w:hAnsiTheme="minorHAnsi"/>
          <w:highlight w:val="green"/>
        </w:rPr>
        <w:t>Their allies include, Russia</w:t>
      </w:r>
      <w:r w:rsidRPr="00B31A2D">
        <w:rPr>
          <w:rStyle w:val="StyleUnderline"/>
          <w:rFonts w:asciiTheme="minorHAnsi" w:hAnsiTheme="minorHAnsi"/>
        </w:rPr>
        <w:t xml:space="preserve">, which is a big super power, </w:t>
      </w:r>
      <w:r w:rsidRPr="001407D3">
        <w:rPr>
          <w:rStyle w:val="StyleUnderline"/>
          <w:rFonts w:asciiTheme="minorHAnsi" w:hAnsiTheme="minorHAnsi"/>
          <w:highlight w:val="green"/>
        </w:rPr>
        <w:t>Pakistan and Iran as well as North Korea</w:t>
      </w:r>
      <w:r w:rsidRPr="001407D3">
        <w:rPr>
          <w:rFonts w:asciiTheme="minorHAnsi" w:hAnsiTheme="minorHAnsi"/>
          <w:sz w:val="16"/>
          <w:highlight w:val="green"/>
        </w:rPr>
        <w:t>.</w:t>
      </w:r>
      <w:r w:rsidRPr="00B31A2D">
        <w:rPr>
          <w:rFonts w:asciiTheme="minorHAnsi" w:hAnsiTheme="minorHAnsi"/>
          <w:sz w:val="16"/>
        </w:rPr>
        <w:t xml:space="preserve"> They have more allies than Japan, although most relations have been built on economic strategies, being a money-centric nation. </w:t>
      </w:r>
      <w:r w:rsidRPr="001407D3">
        <w:rPr>
          <w:rStyle w:val="StyleUnderline"/>
          <w:rFonts w:asciiTheme="minorHAnsi" w:hAnsiTheme="minorHAnsi"/>
          <w:highlight w:val="green"/>
        </w:rPr>
        <w:t>Countries potentially hostile toward China in the event of a Japan vs. China war include Germany, Britain, Australia and South Korea</w:t>
      </w:r>
      <w:r w:rsidRPr="00B31A2D">
        <w:rPr>
          <w:rFonts w:asciiTheme="minorHAnsi" w:hAnsiTheme="minorHAnsi"/>
          <w:sz w:val="16"/>
        </w:rPr>
        <w:t xml:space="preserve">. </w:t>
      </w:r>
      <w:r w:rsidRPr="00B31A2D">
        <w:rPr>
          <w:rStyle w:val="StyleUnderline"/>
          <w:rFonts w:asciiTheme="minorHAnsi" w:hAnsiTheme="minorHAnsi"/>
        </w:rPr>
        <w:t>So</w:t>
      </w:r>
      <w:r w:rsidRPr="00B31A2D">
        <w:rPr>
          <w:rFonts w:asciiTheme="minorHAnsi" w:hAnsiTheme="minorHAnsi"/>
          <w:sz w:val="16"/>
        </w:rPr>
        <w:t xml:space="preserve"> even though Japan does not outwardly build relationships with allies, </w:t>
      </w:r>
      <w:r w:rsidRPr="00B31A2D">
        <w:rPr>
          <w:rStyle w:val="StyleUnderline"/>
          <w:rFonts w:asciiTheme="minorHAnsi" w:hAnsiTheme="minorHAnsi"/>
        </w:rPr>
        <w:t>Japan would have allies rallying around them if China were to attack Japan</w:t>
      </w:r>
      <w:r w:rsidRPr="00B31A2D">
        <w:rPr>
          <w:rFonts w:asciiTheme="minorHAnsi" w:hAnsiTheme="minorHAnsi"/>
          <w:sz w:val="16"/>
        </w:rPr>
        <w:t xml:space="preserve">. The island dispute would not play out as it did in the UK vs. Argentina island dispute, as both sides could cause massive damage to each other, whereas the UK was far superior in firepower compared to Argentina. Conclusion </w:t>
      </w:r>
      <w:r w:rsidRPr="001407D3">
        <w:rPr>
          <w:rStyle w:val="StyleUnderline"/>
          <w:rFonts w:asciiTheme="minorHAnsi" w:hAnsiTheme="minorHAnsi"/>
          <w:highlight w:val="green"/>
        </w:rPr>
        <w:t>Even though China outweighs Japan in numbers, the likelihood that a war would develop into a nuclear war means that numbers don’t really mean anything</w:t>
      </w:r>
      <w:r w:rsidRPr="00B31A2D">
        <w:rPr>
          <w:rStyle w:val="StyleUnderline"/>
          <w:rFonts w:asciiTheme="minorHAnsi" w:hAnsiTheme="minorHAnsi"/>
        </w:rPr>
        <w:t xml:space="preserve"> anymore</w:t>
      </w:r>
      <w:r w:rsidRPr="00B31A2D">
        <w:rPr>
          <w:rFonts w:asciiTheme="minorHAnsi" w:hAnsiTheme="minorHAnsi"/>
          <w:sz w:val="16"/>
        </w:rPr>
        <w:t xml:space="preserve">. </w:t>
      </w:r>
      <w:r w:rsidRPr="001407D3">
        <w:rPr>
          <w:rStyle w:val="StyleUnderline"/>
          <w:rFonts w:asciiTheme="minorHAnsi" w:hAnsiTheme="minorHAnsi"/>
          <w:b/>
          <w:highlight w:val="green"/>
        </w:rPr>
        <w:t>The nuclear capabilities of Japan and China would mean that each country could destroy each other many times over</w:t>
      </w:r>
      <w:r w:rsidRPr="001407D3">
        <w:rPr>
          <w:rFonts w:asciiTheme="minorHAnsi" w:hAnsiTheme="minorHAnsi"/>
          <w:sz w:val="16"/>
          <w:highlight w:val="green"/>
        </w:rPr>
        <w:t>.</w:t>
      </w:r>
      <w:r w:rsidRPr="00B31A2D">
        <w:rPr>
          <w:rFonts w:asciiTheme="minorHAnsi" w:hAnsiTheme="minorHAnsi"/>
          <w:sz w:val="16"/>
        </w:rPr>
        <w:t xml:space="preserve"> </w:t>
      </w:r>
      <w:r w:rsidRPr="001407D3">
        <w:rPr>
          <w:rStyle w:val="StyleUnderline"/>
          <w:rFonts w:asciiTheme="minorHAnsi" w:hAnsiTheme="minorHAnsi"/>
          <w:b/>
          <w:highlight w:val="green"/>
        </w:rPr>
        <w:t xml:space="preserve">The </w:t>
      </w:r>
      <w:r w:rsidRPr="001407D3">
        <w:rPr>
          <w:rStyle w:val="Emphasis"/>
          <w:rFonts w:asciiTheme="minorHAnsi" w:hAnsiTheme="minorHAnsi"/>
          <w:highlight w:val="green"/>
        </w:rPr>
        <w:t>island dispute</w:t>
      </w:r>
      <w:r w:rsidRPr="001407D3">
        <w:rPr>
          <w:rStyle w:val="StyleUnderline"/>
          <w:rFonts w:asciiTheme="minorHAnsi" w:hAnsiTheme="minorHAnsi"/>
          <w:b/>
          <w:highlight w:val="green"/>
        </w:rPr>
        <w:t xml:space="preserve"> would then escalate to possible </w:t>
      </w:r>
      <w:r w:rsidRPr="001407D3">
        <w:rPr>
          <w:rStyle w:val="Emphasis"/>
          <w:rFonts w:asciiTheme="minorHAnsi" w:hAnsiTheme="minorHAnsi"/>
          <w:highlight w:val="green"/>
        </w:rPr>
        <w:t>mass extinction</w:t>
      </w:r>
      <w:r w:rsidRPr="00B31A2D">
        <w:rPr>
          <w:rStyle w:val="Emphasis"/>
          <w:rFonts w:asciiTheme="minorHAnsi" w:hAnsiTheme="minorHAnsi"/>
        </w:rPr>
        <w:t xml:space="preserve"> for the human race</w:t>
      </w:r>
      <w:r w:rsidRPr="00B31A2D">
        <w:rPr>
          <w:rFonts w:asciiTheme="minorHAnsi" w:hAnsiTheme="minorHAnsi"/>
          <w:sz w:val="16"/>
        </w:rPr>
        <w:t xml:space="preserve">. </w:t>
      </w:r>
      <w:r w:rsidRPr="001407D3">
        <w:rPr>
          <w:rStyle w:val="StyleUnderline"/>
          <w:rFonts w:asciiTheme="minorHAnsi" w:hAnsiTheme="minorHAnsi"/>
          <w:highlight w:val="green"/>
        </w:rPr>
        <w:t>The nuclear fall out would affect most of Asia</w:t>
      </w:r>
      <w:r w:rsidRPr="00B31A2D">
        <w:rPr>
          <w:rStyle w:val="StyleUnderline"/>
          <w:rFonts w:asciiTheme="minorHAnsi" w:hAnsiTheme="minorHAnsi"/>
        </w:rPr>
        <w:t xml:space="preserve"> and </w:t>
      </w:r>
      <w:r w:rsidRPr="00B31A2D">
        <w:rPr>
          <w:rFonts w:asciiTheme="minorHAnsi" w:hAnsiTheme="minorHAnsi"/>
          <w:sz w:val="16"/>
        </w:rPr>
        <w:t xml:space="preserve">to a certain extent </w:t>
      </w:r>
      <w:r w:rsidRPr="00B31A2D">
        <w:rPr>
          <w:rStyle w:val="StyleUnderline"/>
          <w:rFonts w:asciiTheme="minorHAnsi" w:hAnsiTheme="minorHAnsi"/>
        </w:rPr>
        <w:t>the West</w:t>
      </w:r>
      <w:r w:rsidRPr="00B31A2D">
        <w:rPr>
          <w:rFonts w:asciiTheme="minorHAnsi" w:hAnsiTheme="minorHAnsi"/>
          <w:sz w:val="16"/>
        </w:rPr>
        <w:t xml:space="preserve">. </w:t>
      </w:r>
      <w:r w:rsidRPr="00B31A2D">
        <w:rPr>
          <w:rStyle w:val="StyleUnderline"/>
          <w:rFonts w:asciiTheme="minorHAnsi" w:hAnsiTheme="minorHAnsi"/>
          <w:b/>
        </w:rPr>
        <w:t xml:space="preserve">If the allies were then to turn on each other it would </w:t>
      </w:r>
      <w:r w:rsidRPr="00B31A2D">
        <w:rPr>
          <w:rStyle w:val="Emphasis"/>
          <w:rFonts w:asciiTheme="minorHAnsi" w:hAnsiTheme="minorHAnsi"/>
        </w:rPr>
        <w:t>spell the end of the human race</w:t>
      </w:r>
      <w:r w:rsidRPr="00B31A2D">
        <w:rPr>
          <w:rFonts w:asciiTheme="minorHAnsi" w:hAnsiTheme="minorHAnsi"/>
          <w:sz w:val="16"/>
        </w:rPr>
        <w:t xml:space="preserve">. Bear in mind that </w:t>
      </w:r>
      <w:r w:rsidRPr="00B31A2D">
        <w:rPr>
          <w:rStyle w:val="StyleUnderline"/>
          <w:rFonts w:asciiTheme="minorHAnsi" w:hAnsiTheme="minorHAnsi"/>
        </w:rPr>
        <w:t>it will take an estimated 10,000 years for Chernobyl to become safe</w:t>
      </w:r>
      <w:r w:rsidRPr="00B31A2D">
        <w:rPr>
          <w:rFonts w:asciiTheme="minorHAnsi" w:hAnsiTheme="minorHAnsi"/>
          <w:sz w:val="16"/>
        </w:rPr>
        <w:t xml:space="preserve"> to walk around and you’ll get an idea of what state </w:t>
      </w:r>
      <w:proofErr w:type="gramStart"/>
      <w:r w:rsidRPr="00B31A2D">
        <w:rPr>
          <w:rFonts w:asciiTheme="minorHAnsi" w:hAnsiTheme="minorHAnsi"/>
          <w:sz w:val="16"/>
        </w:rPr>
        <w:t>land masses</w:t>
      </w:r>
      <w:proofErr w:type="gramEnd"/>
      <w:r w:rsidRPr="00B31A2D">
        <w:rPr>
          <w:rFonts w:asciiTheme="minorHAnsi" w:hAnsiTheme="minorHAnsi"/>
          <w:sz w:val="16"/>
        </w:rPr>
        <w:t xml:space="preserve"> will be in after a war of such magnitude. I say ‘land masses’ as </w:t>
      </w:r>
      <w:r w:rsidRPr="00B31A2D">
        <w:rPr>
          <w:rStyle w:val="StyleUnderline"/>
          <w:rFonts w:asciiTheme="minorHAnsi" w:hAnsiTheme="minorHAnsi"/>
        </w:rPr>
        <w:t xml:space="preserve">countries and nations would cease to exist then and it would be a case of ‘if’ and ‘where’ </w:t>
      </w:r>
      <w:proofErr w:type="gramStart"/>
      <w:r w:rsidRPr="00B31A2D">
        <w:rPr>
          <w:rStyle w:val="StyleUnderline"/>
          <w:rFonts w:asciiTheme="minorHAnsi" w:hAnsiTheme="minorHAnsi"/>
        </w:rPr>
        <w:t>could human beings, plant life and animals could</w:t>
      </w:r>
      <w:proofErr w:type="gramEnd"/>
      <w:r w:rsidRPr="00B31A2D">
        <w:rPr>
          <w:rStyle w:val="StyleUnderline"/>
          <w:rFonts w:asciiTheme="minorHAnsi" w:hAnsiTheme="minorHAnsi"/>
        </w:rPr>
        <w:t xml:space="preserve"> exist, if at all possible, </w:t>
      </w:r>
      <w:r w:rsidRPr="00B31A2D">
        <w:rPr>
          <w:rStyle w:val="StyleUnderline"/>
          <w:rFonts w:asciiTheme="minorHAnsi" w:hAnsiTheme="minorHAnsi"/>
          <w:b/>
        </w:rPr>
        <w:t>which is very doubtful</w:t>
      </w:r>
      <w:r w:rsidRPr="00B31A2D">
        <w:rPr>
          <w:rFonts w:asciiTheme="minorHAnsi" w:hAnsiTheme="minorHAnsi"/>
          <w:sz w:val="16"/>
        </w:rPr>
        <w:t xml:space="preserve">. </w:t>
      </w:r>
      <w:r w:rsidRPr="00B31A2D">
        <w:rPr>
          <w:rStyle w:val="StyleUnderline"/>
          <w:rFonts w:asciiTheme="minorHAnsi" w:hAnsiTheme="minorHAnsi"/>
        </w:rPr>
        <w:t>Even with underground bunkers, just how long could people survive down there</w:t>
      </w:r>
      <w:r w:rsidRPr="00B31A2D">
        <w:rPr>
          <w:rFonts w:asciiTheme="minorHAnsi" w:hAnsiTheme="minorHAnsi"/>
          <w:sz w:val="16"/>
        </w:rPr>
        <w:t xml:space="preserve">? </w:t>
      </w:r>
      <w:r w:rsidRPr="00B31A2D">
        <w:rPr>
          <w:rStyle w:val="StyleUnderline"/>
          <w:rFonts w:asciiTheme="minorHAnsi" w:hAnsiTheme="minorHAnsi"/>
        </w:rPr>
        <w:t>With plant and animal life eradicated above? I would say maybe 20 years at best</w:t>
      </w:r>
      <w:r w:rsidRPr="00B31A2D">
        <w:rPr>
          <w:rFonts w:asciiTheme="minorHAnsi" w:hAnsiTheme="minorHAnsi"/>
          <w:sz w:val="16"/>
        </w:rPr>
        <w:t>, if there are ample supplies of course.</w:t>
      </w:r>
    </w:p>
    <w:p w14:paraId="4A032BE5" w14:textId="77777777" w:rsidR="00513F43" w:rsidRPr="00B31A2D" w:rsidRDefault="00513F43" w:rsidP="00513F43">
      <w:pPr>
        <w:rPr>
          <w:rFonts w:asciiTheme="minorHAnsi" w:hAnsiTheme="minorHAnsi"/>
        </w:rPr>
      </w:pPr>
    </w:p>
    <w:p w14:paraId="76B7CF0C" w14:textId="77777777" w:rsidR="00513F43" w:rsidRPr="00B31A2D" w:rsidRDefault="00513F43" w:rsidP="00B55AD5">
      <w:pPr>
        <w:rPr>
          <w:rFonts w:asciiTheme="minorHAnsi" w:hAnsiTheme="minorHAnsi"/>
        </w:rPr>
      </w:pPr>
    </w:p>
    <w:p w14:paraId="048EFDEB" w14:textId="77777777" w:rsidR="00513F43" w:rsidRPr="00B31A2D" w:rsidRDefault="00513F43" w:rsidP="00B55AD5">
      <w:pPr>
        <w:rPr>
          <w:rFonts w:asciiTheme="minorHAnsi" w:hAnsiTheme="minorHAnsi"/>
        </w:rPr>
      </w:pPr>
    </w:p>
    <w:p w14:paraId="7CAFCBE7" w14:textId="77777777" w:rsidR="00856B1B" w:rsidRPr="00B31A2D" w:rsidRDefault="00856B1B" w:rsidP="00856B1B">
      <w:pPr>
        <w:pStyle w:val="Heading3"/>
        <w:rPr>
          <w:rFonts w:asciiTheme="minorHAnsi" w:hAnsiTheme="minorHAnsi"/>
        </w:rPr>
      </w:pPr>
      <w:r w:rsidRPr="00B31A2D">
        <w:rPr>
          <w:rFonts w:asciiTheme="minorHAnsi" w:hAnsiTheme="minorHAnsi"/>
        </w:rPr>
        <w:t>US-China Relations - Taiwan module</w:t>
      </w:r>
    </w:p>
    <w:p w14:paraId="7F2E4B35" w14:textId="77777777" w:rsidR="00513F43" w:rsidRPr="00B31A2D" w:rsidRDefault="00513F43" w:rsidP="00513F43">
      <w:pPr>
        <w:rPr>
          <w:rFonts w:asciiTheme="minorHAnsi" w:hAnsiTheme="minorHAnsi"/>
        </w:rPr>
      </w:pPr>
    </w:p>
    <w:p w14:paraId="2E083ED8" w14:textId="77777777" w:rsidR="000A6FDD" w:rsidRPr="00B31A2D" w:rsidRDefault="000A6FDD" w:rsidP="000A6FDD">
      <w:pPr>
        <w:pStyle w:val="Heading4"/>
        <w:rPr>
          <w:rFonts w:asciiTheme="minorHAnsi" w:hAnsiTheme="minorHAnsi"/>
        </w:rPr>
      </w:pPr>
      <w:proofErr w:type="gramStart"/>
      <w:r w:rsidRPr="00B31A2D">
        <w:rPr>
          <w:rFonts w:asciiTheme="minorHAnsi" w:hAnsiTheme="minorHAnsi"/>
        </w:rPr>
        <w:t>US-Sino ties key to de-escalate tensions near Taiwan.</w:t>
      </w:r>
      <w:proofErr w:type="gramEnd"/>
      <w:r w:rsidRPr="00B31A2D">
        <w:rPr>
          <w:rFonts w:asciiTheme="minorHAnsi" w:hAnsiTheme="minorHAnsi"/>
        </w:rPr>
        <w:t xml:space="preserve"> A B.I.T. is the best step for relations. </w:t>
      </w:r>
    </w:p>
    <w:p w14:paraId="0D5FB16C" w14:textId="77777777" w:rsidR="000A6FDD" w:rsidRPr="00B31A2D" w:rsidRDefault="000A6FDD" w:rsidP="000A6FDD">
      <w:pPr>
        <w:rPr>
          <w:rStyle w:val="Style13ptBold"/>
          <w:rFonts w:asciiTheme="minorHAnsi" w:hAnsiTheme="minorHAnsi"/>
        </w:rPr>
      </w:pPr>
      <w:r w:rsidRPr="00B31A2D">
        <w:rPr>
          <w:rStyle w:val="Style13ptBold"/>
          <w:rFonts w:asciiTheme="minorHAnsi" w:hAnsiTheme="minorHAnsi"/>
        </w:rPr>
        <w:t>Shambaugh ‘15</w:t>
      </w:r>
    </w:p>
    <w:p w14:paraId="2B26449E" w14:textId="77777777" w:rsidR="000A6FDD" w:rsidRPr="00B31A2D" w:rsidRDefault="000A6FDD" w:rsidP="000A6FDD">
      <w:pPr>
        <w:rPr>
          <w:rFonts w:asciiTheme="minorHAnsi" w:hAnsiTheme="minorHAnsi"/>
        </w:rPr>
      </w:pPr>
      <w:r w:rsidRPr="00B31A2D">
        <w:rPr>
          <w:rFonts w:asciiTheme="minorHAnsi" w:hAnsiTheme="minorHAnsi"/>
          <w:sz w:val="18"/>
          <w:szCs w:val="18"/>
        </w:rPr>
        <w:t>David Shambaugh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–“Sino-US relations: Divorce is not an option” – Straits Times - June 12</w:t>
      </w:r>
      <w:r w:rsidRPr="00B31A2D">
        <w:rPr>
          <w:rFonts w:asciiTheme="minorHAnsi" w:hAnsiTheme="minorHAnsi"/>
          <w:sz w:val="18"/>
          <w:szCs w:val="18"/>
          <w:vertAlign w:val="superscript"/>
        </w:rPr>
        <w:t>th</w:t>
      </w:r>
      <w:r w:rsidRPr="00B31A2D">
        <w:rPr>
          <w:rFonts w:asciiTheme="minorHAnsi" w:hAnsiTheme="minorHAnsi"/>
          <w:sz w:val="18"/>
          <w:szCs w:val="18"/>
        </w:rPr>
        <w:t xml:space="preserve"> </w:t>
      </w:r>
      <w:proofErr w:type="gramStart"/>
      <w:r w:rsidRPr="00B31A2D">
        <w:rPr>
          <w:rFonts w:asciiTheme="minorHAnsi" w:hAnsiTheme="minorHAnsi"/>
          <w:sz w:val="18"/>
          <w:szCs w:val="18"/>
        </w:rPr>
        <w:t>-  http</w:t>
      </w:r>
      <w:proofErr w:type="gramEnd"/>
      <w:r w:rsidRPr="00B31A2D">
        <w:rPr>
          <w:rFonts w:asciiTheme="minorHAnsi" w:hAnsiTheme="minorHAnsi"/>
          <w:sz w:val="18"/>
          <w:szCs w:val="18"/>
        </w:rPr>
        <w:t>://www.straitstimes.com/opinion/sino-us-relations-divorce-is-not-an-option</w:t>
      </w:r>
    </w:p>
    <w:p w14:paraId="762326B4" w14:textId="77777777" w:rsidR="000A6FDD" w:rsidRPr="00B31A2D" w:rsidRDefault="000A6FDD" w:rsidP="000A6FDD">
      <w:pPr>
        <w:rPr>
          <w:rFonts w:asciiTheme="minorHAnsi" w:hAnsiTheme="minorHAnsi"/>
        </w:rPr>
      </w:pPr>
    </w:p>
    <w:p w14:paraId="3D90C845" w14:textId="77777777" w:rsidR="000A6FDD" w:rsidRPr="00B31A2D" w:rsidRDefault="000A6FDD" w:rsidP="000A6FDD">
      <w:pPr>
        <w:rPr>
          <w:rFonts w:asciiTheme="minorHAnsi" w:hAnsiTheme="minorHAnsi"/>
          <w:sz w:val="16"/>
        </w:rPr>
      </w:pPr>
      <w:r w:rsidRPr="001407D3">
        <w:rPr>
          <w:rStyle w:val="StyleUnderline"/>
          <w:rFonts w:asciiTheme="minorHAnsi" w:hAnsiTheme="minorHAnsi"/>
          <w:highlight w:val="green"/>
        </w:rPr>
        <w:t>Despite this overall macro climate</w:t>
      </w:r>
      <w:r w:rsidRPr="00B31A2D">
        <w:rPr>
          <w:rFonts w:asciiTheme="minorHAnsi" w:hAnsiTheme="minorHAnsi"/>
          <w:sz w:val="16"/>
        </w:rPr>
        <w:t xml:space="preserve"> </w:t>
      </w:r>
      <w:r w:rsidRPr="00B31A2D">
        <w:rPr>
          <w:rStyle w:val="StyleUnderline"/>
          <w:rFonts w:asciiTheme="minorHAnsi" w:hAnsiTheme="minorHAnsi"/>
        </w:rPr>
        <w:t>in the relationship</w:t>
      </w:r>
      <w:r w:rsidRPr="00B31A2D">
        <w:rPr>
          <w:rFonts w:asciiTheme="minorHAnsi" w:hAnsiTheme="minorHAnsi"/>
          <w:sz w:val="16"/>
        </w:rPr>
        <w:t xml:space="preserve">, </w:t>
      </w:r>
      <w:r w:rsidRPr="001407D3">
        <w:rPr>
          <w:rStyle w:val="StyleUnderline"/>
          <w:rFonts w:asciiTheme="minorHAnsi" w:hAnsiTheme="minorHAnsi"/>
          <w:highlight w:val="green"/>
        </w:rPr>
        <w:t>the US and China still have to coexist</w:t>
      </w:r>
      <w:r w:rsidRPr="00B31A2D">
        <w:rPr>
          <w:rFonts w:asciiTheme="minorHAnsi" w:hAnsiTheme="minorHAnsi"/>
          <w:sz w:val="16"/>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6"/>
        </w:rPr>
        <w:t xml:space="preserve">to </w:t>
      </w:r>
      <w:r w:rsidRPr="001407D3">
        <w:rPr>
          <w:rStyle w:val="StyleUnderline"/>
          <w:rFonts w:asciiTheme="minorHAnsi" w:hAnsiTheme="minorHAnsi"/>
          <w:highlight w:val="green"/>
        </w:rPr>
        <w:t>do so peacefully if at all possible</w:t>
      </w:r>
      <w:r w:rsidRPr="00B31A2D">
        <w:rPr>
          <w:rFonts w:asciiTheme="minorHAnsi" w:hAnsiTheme="minorHAnsi"/>
          <w:sz w:val="16"/>
        </w:rPr>
        <w:t xml:space="preserve">. </w:t>
      </w:r>
      <w:r w:rsidRPr="001407D3">
        <w:rPr>
          <w:rStyle w:val="StyleUnderline"/>
          <w:rFonts w:asciiTheme="minorHAnsi" w:hAnsiTheme="minorHAnsi"/>
          <w:highlight w:val="green"/>
        </w:rPr>
        <w:t>We have business to do with each other</w:t>
      </w:r>
      <w:r w:rsidRPr="00B31A2D">
        <w:rPr>
          <w:rStyle w:val="StyleUnderline"/>
          <w:rFonts w:asciiTheme="minorHAnsi" w:hAnsiTheme="minorHAnsi"/>
        </w:rPr>
        <w:t xml:space="preserve"> </w:t>
      </w:r>
      <w:r w:rsidRPr="00B31A2D">
        <w:rPr>
          <w:rFonts w:asciiTheme="minorHAnsi" w:hAnsiTheme="minorHAnsi"/>
          <w:sz w:val="16"/>
        </w:rPr>
        <w:t xml:space="preserve">- </w:t>
      </w:r>
      <w:r w:rsidRPr="001407D3">
        <w:rPr>
          <w:rStyle w:val="StyleUnderline"/>
          <w:rFonts w:asciiTheme="minorHAnsi" w:hAnsiTheme="minorHAnsi"/>
          <w:highlight w:val="green"/>
        </w:rPr>
        <w:t>both commercial and diplomatic</w:t>
      </w:r>
      <w:r w:rsidRPr="00B31A2D">
        <w:rPr>
          <w:rFonts w:asciiTheme="minorHAnsi" w:hAnsiTheme="minorHAnsi"/>
          <w:sz w:val="16"/>
        </w:rPr>
        <w:t xml:space="preserve"> business. Perhaps </w:t>
      </w:r>
      <w:r w:rsidRPr="001407D3">
        <w:rPr>
          <w:rStyle w:val="Emphasis"/>
          <w:rFonts w:asciiTheme="minorHAnsi" w:hAnsiTheme="minorHAnsi"/>
          <w:highlight w:val="green"/>
        </w:rPr>
        <w:t>the most immediate opportunity</w:t>
      </w:r>
      <w:r w:rsidRPr="00B31A2D">
        <w:rPr>
          <w:rFonts w:asciiTheme="minorHAnsi" w:hAnsiTheme="minorHAnsi"/>
          <w:sz w:val="16"/>
        </w:rPr>
        <w:t xml:space="preserve"> - </w:t>
      </w:r>
      <w:r w:rsidRPr="001407D3">
        <w:rPr>
          <w:rStyle w:val="Emphasis"/>
          <w:rFonts w:asciiTheme="minorHAnsi" w:hAnsiTheme="minorHAnsi"/>
          <w:highlight w:val="green"/>
        </w:rPr>
        <w:t>and one that would give an enormous boost to the relationship</w:t>
      </w:r>
      <w:r w:rsidRPr="00B31A2D">
        <w:rPr>
          <w:rFonts w:asciiTheme="minorHAnsi" w:hAnsiTheme="minorHAnsi"/>
          <w:sz w:val="16"/>
        </w:rPr>
        <w:t xml:space="preserve"> </w:t>
      </w:r>
      <w:r w:rsidRPr="001407D3">
        <w:rPr>
          <w:rStyle w:val="StyleUnderline"/>
          <w:rFonts w:asciiTheme="minorHAnsi" w:hAnsiTheme="minorHAnsi"/>
          <w:highlight w:val="green"/>
        </w:rPr>
        <w:t>- would be</w:t>
      </w:r>
      <w:r w:rsidRPr="00B31A2D">
        <w:rPr>
          <w:rFonts w:asciiTheme="minorHAnsi" w:hAnsiTheme="minorHAnsi"/>
          <w:sz w:val="16"/>
        </w:rPr>
        <w:t xml:space="preserve"> the </w:t>
      </w:r>
      <w:r w:rsidRPr="001407D3">
        <w:rPr>
          <w:rStyle w:val="StyleUnderline"/>
          <w:rFonts w:asciiTheme="minorHAnsi" w:hAnsiTheme="minorHAnsi"/>
          <w:highlight w:val="green"/>
        </w:rPr>
        <w:t xml:space="preserve">conclusion of a </w:t>
      </w:r>
      <w:r w:rsidRPr="001407D3">
        <w:rPr>
          <w:rStyle w:val="Emphasis"/>
          <w:rFonts w:asciiTheme="minorHAnsi" w:hAnsiTheme="minorHAnsi"/>
          <w:highlight w:val="green"/>
        </w:rPr>
        <w:t>b</w:t>
      </w:r>
      <w:r w:rsidRPr="00B31A2D">
        <w:rPr>
          <w:rStyle w:val="StyleUnderline"/>
          <w:rFonts w:asciiTheme="minorHAnsi" w:hAnsiTheme="minorHAnsi"/>
        </w:rPr>
        <w:t>ilateral</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w:t>
      </w:r>
      <w:r w:rsidRPr="00B31A2D">
        <w:rPr>
          <w:rStyle w:val="StyleUnderline"/>
          <w:rFonts w:asciiTheme="minorHAnsi" w:hAnsiTheme="minorHAnsi"/>
        </w:rPr>
        <w:t xml:space="preserve">nvestment </w:t>
      </w:r>
      <w:r w:rsidRPr="001407D3">
        <w:rPr>
          <w:rStyle w:val="Emphasis"/>
          <w:rFonts w:asciiTheme="minorHAnsi" w:hAnsiTheme="minorHAnsi"/>
          <w:highlight w:val="green"/>
        </w:rPr>
        <w:t>t</w:t>
      </w:r>
      <w:r w:rsidRPr="00B31A2D">
        <w:rPr>
          <w:rStyle w:val="StyleUnderline"/>
          <w:rFonts w:asciiTheme="minorHAnsi" w:hAnsiTheme="minorHAnsi"/>
        </w:rPr>
        <w:t>reaty</w:t>
      </w:r>
      <w:r w:rsidRPr="001407D3">
        <w:rPr>
          <w:rStyle w:val="StyleUnderline"/>
          <w:rFonts w:asciiTheme="minorHAnsi" w:hAnsiTheme="minorHAnsi"/>
          <w:highlight w:val="green"/>
        </w:rPr>
        <w:t>.</w:t>
      </w:r>
      <w:r w:rsidRPr="00B31A2D">
        <w:rPr>
          <w:rFonts w:asciiTheme="minorHAnsi" w:hAnsiTheme="minorHAnsi"/>
          <w:sz w:val="16"/>
        </w:rPr>
        <w:t xml:space="preserve"> But negotiating this treaty is hung up in the queue behind the Trans-Pacific Partnership agreement. Given the difficulty the White House is having getting that agreement finalised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Mr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1407D3">
        <w:rPr>
          <w:rStyle w:val="StyleUnderline"/>
          <w:rFonts w:asciiTheme="minorHAnsi" w:hAnsiTheme="minorHAnsi"/>
          <w:highlight w:val="green"/>
        </w:rPr>
        <w:t>What worries</w:t>
      </w:r>
      <w:r w:rsidRPr="00B31A2D">
        <w:rPr>
          <w:rFonts w:asciiTheme="minorHAnsi" w:hAnsiTheme="minorHAnsi"/>
          <w:sz w:val="16"/>
        </w:rPr>
        <w:t xml:space="preserve"> me </w:t>
      </w:r>
      <w:r w:rsidRPr="001407D3">
        <w:rPr>
          <w:rStyle w:val="StyleUnderline"/>
          <w:rFonts w:asciiTheme="minorHAnsi" w:hAnsiTheme="minorHAnsi"/>
          <w:highlight w:val="green"/>
        </w:rPr>
        <w:t xml:space="preserve">is that in this increasingly negative </w:t>
      </w:r>
      <w:r w:rsidRPr="00B31A2D">
        <w:rPr>
          <w:rStyle w:val="StyleUnderline"/>
          <w:rFonts w:asciiTheme="minorHAnsi" w:hAnsiTheme="minorHAnsi"/>
        </w:rPr>
        <w:t xml:space="preserve">and suspicious </w:t>
      </w:r>
      <w:r w:rsidRPr="001407D3">
        <w:rPr>
          <w:rStyle w:val="StyleUnderline"/>
          <w:rFonts w:asciiTheme="minorHAnsi" w:hAnsiTheme="minorHAnsi"/>
          <w:highlight w:val="green"/>
        </w:rPr>
        <w:t>atmosphere</w:t>
      </w:r>
      <w:r w:rsidRPr="00B31A2D">
        <w:rPr>
          <w:rFonts w:asciiTheme="minorHAnsi" w:hAnsiTheme="minorHAnsi"/>
          <w:sz w:val="16"/>
        </w:rPr>
        <w:t xml:space="preserve">, </w:t>
      </w:r>
      <w:r w:rsidRPr="001407D3">
        <w:rPr>
          <w:rStyle w:val="Emphasis"/>
          <w:rFonts w:asciiTheme="minorHAnsi" w:hAnsiTheme="minorHAnsi"/>
          <w:highlight w:val="green"/>
        </w:rPr>
        <w:t>"tests of credibility" will increase</w:t>
      </w:r>
      <w:r w:rsidRPr="00B31A2D">
        <w:rPr>
          <w:rFonts w:asciiTheme="minorHAnsi" w:hAnsiTheme="minorHAnsi"/>
          <w:sz w:val="16"/>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1407D3">
        <w:rPr>
          <w:rStyle w:val="StyleUnderline"/>
          <w:rFonts w:asciiTheme="minorHAnsi" w:hAnsiTheme="minorHAnsi"/>
          <w:highlight w:val="green"/>
        </w:rPr>
        <w:t>This could include</w:t>
      </w:r>
      <w:r w:rsidRPr="00B31A2D">
        <w:rPr>
          <w:rFonts w:asciiTheme="minorHAnsi" w:hAnsiTheme="minorHAnsi"/>
          <w:sz w:val="16"/>
        </w:rPr>
        <w:t xml:space="preserve"> </w:t>
      </w:r>
      <w:r w:rsidRPr="001407D3">
        <w:rPr>
          <w:rStyle w:val="StyleUnderline"/>
          <w:rFonts w:asciiTheme="minorHAnsi" w:hAnsiTheme="minorHAnsi"/>
          <w:highlight w:val="green"/>
        </w:rPr>
        <w:t>a</w:t>
      </w:r>
      <w:r w:rsidRPr="00B31A2D">
        <w:rPr>
          <w:rFonts w:asciiTheme="minorHAnsi" w:hAnsiTheme="minorHAnsi"/>
          <w:sz w:val="16"/>
        </w:rPr>
        <w:t xml:space="preserve">nother </w:t>
      </w:r>
      <w:r w:rsidRPr="001407D3">
        <w:rPr>
          <w:rStyle w:val="Emphasis"/>
          <w:rFonts w:asciiTheme="minorHAnsi" w:hAnsiTheme="minorHAnsi"/>
          <w:highlight w:val="green"/>
        </w:rPr>
        <w:t>military incident in the air or at sea</w:t>
      </w:r>
      <w:r w:rsidRPr="00B31A2D">
        <w:rPr>
          <w:rFonts w:asciiTheme="minorHAnsi" w:hAnsiTheme="minorHAnsi"/>
          <w:sz w:val="16"/>
        </w:rPr>
        <w:t xml:space="preserve">, </w:t>
      </w:r>
      <w:r w:rsidRPr="001407D3">
        <w:rPr>
          <w:rStyle w:val="StyleUnderline"/>
          <w:rFonts w:asciiTheme="minorHAnsi" w:hAnsiTheme="minorHAnsi"/>
          <w:highlight w:val="green"/>
        </w:rPr>
        <w:t>or renewed tension over Taiwan.</w:t>
      </w:r>
      <w:r w:rsidRPr="00B31A2D">
        <w:rPr>
          <w:rStyle w:val="StyleUnderline"/>
          <w:rFonts w:asciiTheme="minorHAnsi" w:hAnsiTheme="minorHAnsi"/>
        </w:rPr>
        <w:t xml:space="preserve"> </w:t>
      </w:r>
      <w:r w:rsidRPr="00B31A2D">
        <w:rPr>
          <w:rFonts w:asciiTheme="minorHAnsi" w:hAnsiTheme="minorHAnsi"/>
          <w:sz w:val="16"/>
        </w:rPr>
        <w:t xml:space="preserve">Even the current situation in the South China Sea has real potential to haemorrhage, as China is not going to stop its island- building activities and hence will not meet American demands that it do so. </w:t>
      </w:r>
      <w:proofErr w:type="gramStart"/>
      <w:r w:rsidRPr="00B31A2D">
        <w:rPr>
          <w:rFonts w:asciiTheme="minorHAnsi" w:hAnsiTheme="minorHAnsi"/>
          <w:sz w:val="16"/>
        </w:rPr>
        <w:t>Or if China, having fortified the islands, proclaims an air defence identification zone over the South China Sea.</w:t>
      </w:r>
      <w:proofErr w:type="gramEnd"/>
      <w:r w:rsidRPr="00B31A2D">
        <w:rPr>
          <w:rFonts w:asciiTheme="minorHAnsi" w:hAnsiTheme="minorHAnsi"/>
          <w:sz w:val="16"/>
        </w:rPr>
        <w:t xml:space="preserve"> What is Washington to do then? The potential for military confrontation is not insignificant. </w:t>
      </w:r>
      <w:r w:rsidRPr="001407D3">
        <w:rPr>
          <w:rStyle w:val="StyleUnderline"/>
          <w:rFonts w:asciiTheme="minorHAnsi" w:hAnsiTheme="minorHAnsi"/>
          <w:highlight w:val="green"/>
        </w:rPr>
        <w:t>So,</w:t>
      </w:r>
      <w:r w:rsidRPr="00B31A2D">
        <w:rPr>
          <w:rStyle w:val="StyleUnderline"/>
          <w:rFonts w:asciiTheme="minorHAnsi" w:hAnsiTheme="minorHAnsi"/>
        </w:rPr>
        <w:t xml:space="preserve"> looking to the future</w:t>
      </w:r>
      <w:r w:rsidRPr="00B31A2D">
        <w:rPr>
          <w:rFonts w:asciiTheme="minorHAnsi" w:hAnsiTheme="minorHAnsi"/>
          <w:sz w:val="16"/>
        </w:rPr>
        <w:t xml:space="preserve">, </w:t>
      </w:r>
      <w:r w:rsidRPr="001407D3">
        <w:rPr>
          <w:rStyle w:val="StyleUnderline"/>
          <w:rFonts w:asciiTheme="minorHAnsi" w:hAnsiTheme="minorHAnsi"/>
          <w:highlight w:val="green"/>
        </w:rPr>
        <w:t>the key responsibility for both countries is to</w:t>
      </w:r>
      <w:r w:rsidRPr="00B31A2D">
        <w:rPr>
          <w:rFonts w:asciiTheme="minorHAnsi" w:hAnsiTheme="minorHAnsi"/>
          <w:sz w:val="16"/>
        </w:rPr>
        <w:t xml:space="preserve"> learn how </w:t>
      </w:r>
      <w:r w:rsidRPr="001407D3">
        <w:rPr>
          <w:rStyle w:val="StyleUnderline"/>
          <w:rFonts w:asciiTheme="minorHAnsi" w:hAnsiTheme="minorHAnsi"/>
          <w:highlight w:val="green"/>
        </w:rPr>
        <w:t>to manage competition</w:t>
      </w:r>
      <w:r w:rsidRPr="00B31A2D">
        <w:rPr>
          <w:rFonts w:asciiTheme="minorHAnsi" w:hAnsiTheme="minorHAnsi"/>
          <w:sz w:val="16"/>
        </w:rPr>
        <w:t xml:space="preserve">, </w:t>
      </w:r>
      <w:r w:rsidRPr="001407D3">
        <w:rPr>
          <w:rStyle w:val="StyleUnderline"/>
          <w:rFonts w:asciiTheme="minorHAnsi" w:hAnsiTheme="minorHAnsi"/>
          <w:highlight w:val="green"/>
        </w:rPr>
        <w:t>keep it from edging towards the conflictual end of the spectrum, while trying to expand the zone of practical cooperation.</w:t>
      </w:r>
    </w:p>
    <w:p w14:paraId="765FC2B9" w14:textId="77777777" w:rsidR="00513F43" w:rsidRPr="00B31A2D" w:rsidRDefault="00513F43" w:rsidP="00513F43">
      <w:pPr>
        <w:rPr>
          <w:rFonts w:asciiTheme="minorHAnsi" w:hAnsiTheme="minorHAnsi"/>
        </w:rPr>
      </w:pPr>
    </w:p>
    <w:p w14:paraId="52BE343C" w14:textId="77777777" w:rsidR="000A6FDD" w:rsidRPr="00B31A2D" w:rsidRDefault="000A6FDD" w:rsidP="000A6FDD">
      <w:pPr>
        <w:pStyle w:val="Heading4"/>
        <w:rPr>
          <w:rFonts w:asciiTheme="minorHAnsi" w:hAnsiTheme="minorHAnsi"/>
        </w:rPr>
      </w:pPr>
      <w:r w:rsidRPr="00B31A2D">
        <w:rPr>
          <w:rFonts w:asciiTheme="minorHAnsi" w:hAnsiTheme="minorHAnsi"/>
        </w:rPr>
        <w:t>Tensions over Taiwan will escalate. The US gets involved and nuclear weapons will be used.</w:t>
      </w:r>
    </w:p>
    <w:p w14:paraId="65E6B38B" w14:textId="77777777" w:rsidR="000A6FDD" w:rsidRPr="00B31A2D" w:rsidRDefault="000A6FDD" w:rsidP="000A6FDD">
      <w:pPr>
        <w:rPr>
          <w:rFonts w:asciiTheme="minorHAnsi" w:hAnsiTheme="minorHAnsi"/>
        </w:rPr>
      </w:pPr>
      <w:r w:rsidRPr="00B31A2D">
        <w:rPr>
          <w:rStyle w:val="Style13ptBold"/>
          <w:rFonts w:asciiTheme="minorHAnsi" w:hAnsiTheme="minorHAnsi"/>
        </w:rPr>
        <w:t xml:space="preserve">Glaser </w:t>
      </w:r>
      <w:r w:rsidR="00B31A2D" w:rsidRPr="00B31A2D">
        <w:rPr>
          <w:rStyle w:val="Style13ptBold"/>
          <w:rFonts w:asciiTheme="minorHAnsi" w:hAnsiTheme="minorHAnsi"/>
        </w:rPr>
        <w:t>‘</w:t>
      </w:r>
      <w:r w:rsidRPr="00B31A2D">
        <w:rPr>
          <w:rStyle w:val="Style13ptBold"/>
          <w:rFonts w:asciiTheme="minorHAnsi" w:hAnsiTheme="minorHAnsi"/>
        </w:rPr>
        <w:t>11</w:t>
      </w:r>
    </w:p>
    <w:p w14:paraId="5E82BBDA" w14:textId="77777777" w:rsidR="000A6FDD" w:rsidRPr="00B31A2D" w:rsidRDefault="000A6FDD" w:rsidP="000A6FDD">
      <w:pPr>
        <w:rPr>
          <w:rFonts w:asciiTheme="minorHAnsi" w:hAnsiTheme="minorHAnsi"/>
          <w:sz w:val="18"/>
          <w:szCs w:val="18"/>
        </w:rPr>
      </w:pPr>
      <w:r w:rsidRPr="00B31A2D">
        <w:rPr>
          <w:rFonts w:asciiTheme="minorHAnsi" w:hAnsiTheme="minorHAnsi"/>
          <w:sz w:val="18"/>
          <w:szCs w:val="18"/>
        </w:rPr>
        <w:t>Charles, political science professor at George Washington University, “Will China's Rise Lead to War? Why Realism Does Not Mean Pessimism”, Foreign Affairs, Vol. 90, Iss. 2</w:t>
      </w:r>
    </w:p>
    <w:p w14:paraId="586D8AA9" w14:textId="77777777" w:rsidR="000A6FDD" w:rsidRPr="00B31A2D" w:rsidRDefault="000A6FDD" w:rsidP="000A6FDD">
      <w:pPr>
        <w:rPr>
          <w:rFonts w:asciiTheme="minorHAnsi" w:hAnsiTheme="minorHAnsi"/>
          <w:sz w:val="16"/>
        </w:rPr>
      </w:pPr>
      <w:r w:rsidRPr="00B31A2D">
        <w:rPr>
          <w:rFonts w:asciiTheme="minorHAnsi" w:hAnsiTheme="minorHAnsi"/>
          <w:sz w:val="16"/>
        </w:rPr>
        <w:t xml:space="preserve">The prospects for avoiding intense military competition and war may be good, but </w:t>
      </w:r>
      <w:r w:rsidRPr="00B31A2D">
        <w:rPr>
          <w:rStyle w:val="StyleUnderline"/>
          <w:rFonts w:asciiTheme="minorHAnsi" w:hAnsiTheme="minorHAnsi"/>
        </w:rPr>
        <w:t>growth in China's power may</w:t>
      </w:r>
      <w:r w:rsidRPr="00B31A2D">
        <w:rPr>
          <w:rFonts w:asciiTheme="minorHAnsi" w:hAnsiTheme="minorHAnsi"/>
          <w:sz w:val="16"/>
        </w:rPr>
        <w:t xml:space="preserve"> nevertheless </w:t>
      </w:r>
      <w:r w:rsidRPr="00B31A2D">
        <w:rPr>
          <w:rStyle w:val="StyleUnderline"/>
          <w:rFonts w:asciiTheme="minorHAnsi" w:hAnsiTheme="minorHAnsi"/>
        </w:rPr>
        <w:t>require</w:t>
      </w:r>
      <w:r w:rsidRPr="00B31A2D">
        <w:rPr>
          <w:rFonts w:asciiTheme="minorHAnsi" w:hAnsiTheme="minorHAnsi"/>
          <w:sz w:val="16"/>
        </w:rPr>
        <w:t xml:space="preserve"> some </w:t>
      </w:r>
      <w:r w:rsidRPr="00B31A2D">
        <w:rPr>
          <w:rStyle w:val="StyleUnderline"/>
          <w:rFonts w:asciiTheme="minorHAnsi" w:hAnsiTheme="minorHAnsi"/>
        </w:rPr>
        <w:t>changes in U.S. foreign policy</w:t>
      </w:r>
      <w:r w:rsidRPr="00B31A2D">
        <w:rPr>
          <w:rFonts w:asciiTheme="minorHAnsi" w:hAnsiTheme="minorHAnsi"/>
          <w:sz w:val="16"/>
        </w:rPr>
        <w:t xml:space="preserve"> that Washington will find disagreeable- </w:t>
      </w:r>
      <w:r w:rsidRPr="00B31A2D">
        <w:rPr>
          <w:rStyle w:val="StyleUnderline"/>
          <w:rFonts w:asciiTheme="minorHAnsi" w:hAnsiTheme="minorHAnsi"/>
        </w:rPr>
        <w:t>particularly</w:t>
      </w:r>
      <w:r w:rsidRPr="00B31A2D">
        <w:rPr>
          <w:rFonts w:asciiTheme="minorHAnsi" w:hAnsiTheme="minorHAnsi"/>
          <w:b/>
          <w:u w:val="single"/>
        </w:rPr>
        <w:t xml:space="preserve"> </w:t>
      </w:r>
      <w:r w:rsidRPr="00B31A2D">
        <w:rPr>
          <w:rStyle w:val="StyleUnderline"/>
          <w:rFonts w:asciiTheme="minorHAnsi" w:hAnsiTheme="minorHAnsi"/>
        </w:rPr>
        <w:t>regarding Taiwan</w:t>
      </w:r>
      <w:r w:rsidRPr="00B31A2D">
        <w:rPr>
          <w:rFonts w:asciiTheme="minorHAnsi" w:hAnsiTheme="minorHAnsi"/>
          <w:sz w:val="16"/>
        </w:rPr>
        <w:t xml:space="preserve">. Although it lost control of Taiwan during the Chinese Civil War more than six decades ago, </w:t>
      </w:r>
      <w:r w:rsidRPr="00B31A2D">
        <w:rPr>
          <w:rStyle w:val="StyleUnderline"/>
          <w:rFonts w:asciiTheme="minorHAnsi" w:hAnsiTheme="minorHAnsi"/>
        </w:rPr>
        <w:t>China still considers Taiwan</w:t>
      </w:r>
      <w:r w:rsidRPr="00B31A2D">
        <w:rPr>
          <w:rFonts w:asciiTheme="minorHAnsi" w:hAnsiTheme="minorHAnsi"/>
          <w:sz w:val="16"/>
        </w:rPr>
        <w:t xml:space="preserve"> to be </w:t>
      </w:r>
      <w:r w:rsidRPr="00B31A2D">
        <w:rPr>
          <w:rStyle w:val="StyleUnderline"/>
          <w:rFonts w:asciiTheme="minorHAnsi" w:hAnsiTheme="minorHAnsi"/>
        </w:rPr>
        <w:t>part of its homeland</w:t>
      </w:r>
      <w:r w:rsidRPr="00B31A2D">
        <w:rPr>
          <w:rFonts w:asciiTheme="minorHAnsi" w:hAnsiTheme="minorHAnsi"/>
          <w:sz w:val="16"/>
        </w:rPr>
        <w:t xml:space="preserve">, </w:t>
      </w:r>
      <w:r w:rsidRPr="00B31A2D">
        <w:rPr>
          <w:rStyle w:val="StyleUnderline"/>
          <w:rFonts w:asciiTheme="minorHAnsi" w:hAnsiTheme="minorHAnsi"/>
        </w:rPr>
        <w:t>and unification remains a key political goal for Beijing</w:t>
      </w:r>
      <w:r w:rsidRPr="00B31A2D">
        <w:rPr>
          <w:rFonts w:asciiTheme="minorHAnsi" w:hAnsiTheme="minorHAnsi"/>
          <w:sz w:val="16"/>
        </w:rPr>
        <w:t xml:space="preserve">. </w:t>
      </w:r>
      <w:r w:rsidRPr="00B31A2D">
        <w:rPr>
          <w:rStyle w:val="StyleUnderline"/>
          <w:rFonts w:asciiTheme="minorHAnsi" w:hAnsiTheme="minorHAnsi"/>
        </w:rPr>
        <w:t xml:space="preserve">China has made </w:t>
      </w:r>
      <w:r w:rsidRPr="00B31A2D">
        <w:rPr>
          <w:rStyle w:val="Emphasis"/>
          <w:rFonts w:asciiTheme="minorHAnsi" w:hAnsiTheme="minorHAnsi"/>
        </w:rPr>
        <w:t>clear</w:t>
      </w:r>
      <w:r w:rsidRPr="00B31A2D">
        <w:rPr>
          <w:rStyle w:val="StyleUnderline"/>
          <w:rFonts w:asciiTheme="minorHAnsi" w:hAnsiTheme="minorHAnsi"/>
        </w:rPr>
        <w:t xml:space="preserve"> that it will use force if Taiwan declares independence</w:t>
      </w:r>
      <w:r w:rsidRPr="00B31A2D">
        <w:rPr>
          <w:rFonts w:asciiTheme="minorHAnsi" w:hAnsiTheme="minorHAnsi"/>
          <w:sz w:val="16"/>
        </w:rPr>
        <w:t xml:space="preserve">, </w:t>
      </w:r>
      <w:r w:rsidRPr="00B31A2D">
        <w:rPr>
          <w:rStyle w:val="StyleUnderline"/>
          <w:rFonts w:asciiTheme="minorHAnsi" w:hAnsiTheme="minorHAnsi"/>
        </w:rPr>
        <w:t>and much of China's conventional military buildup has been dedicated to increasing its ability to coerce Taiwan and reducing the U</w:t>
      </w:r>
      <w:r w:rsidRPr="00B31A2D">
        <w:rPr>
          <w:rFonts w:asciiTheme="minorHAnsi" w:hAnsiTheme="minorHAnsi"/>
          <w:sz w:val="16"/>
        </w:rPr>
        <w:t xml:space="preserve">nited </w:t>
      </w:r>
      <w:r w:rsidRPr="00B31A2D">
        <w:rPr>
          <w:rStyle w:val="StyleUnderline"/>
          <w:rFonts w:asciiTheme="minorHAnsi" w:hAnsiTheme="minorHAnsi"/>
        </w:rPr>
        <w:t>S</w:t>
      </w:r>
      <w:r w:rsidRPr="00B31A2D">
        <w:rPr>
          <w:rFonts w:asciiTheme="minorHAnsi" w:hAnsiTheme="minorHAnsi"/>
          <w:sz w:val="16"/>
        </w:rPr>
        <w:t xml:space="preserve">tates' </w:t>
      </w:r>
      <w:r w:rsidRPr="00B31A2D">
        <w:rPr>
          <w:rStyle w:val="StyleUnderline"/>
          <w:rFonts w:asciiTheme="minorHAnsi" w:hAnsiTheme="minorHAnsi"/>
        </w:rPr>
        <w:t>ability to intervene</w:t>
      </w:r>
      <w:r w:rsidRPr="00B31A2D">
        <w:rPr>
          <w:rFonts w:asciiTheme="minorHAnsi" w:hAnsiTheme="minorHAnsi"/>
          <w:sz w:val="16"/>
        </w:rPr>
        <w:t xml:space="preserve">. </w:t>
      </w:r>
      <w:r w:rsidRPr="001407D3">
        <w:rPr>
          <w:rStyle w:val="StyleUnderline"/>
          <w:rFonts w:asciiTheme="minorHAnsi" w:hAnsiTheme="minorHAnsi"/>
          <w:highlight w:val="green"/>
        </w:rPr>
        <w:t>Because China places such high value on Taiwan and because the U</w:t>
      </w:r>
      <w:r w:rsidRPr="00B31A2D">
        <w:rPr>
          <w:rFonts w:asciiTheme="minorHAnsi" w:hAnsiTheme="minorHAnsi"/>
          <w:sz w:val="16"/>
        </w:rPr>
        <w:t xml:space="preserve">nited </w:t>
      </w:r>
      <w:r w:rsidRPr="001407D3">
        <w:rPr>
          <w:rStyle w:val="StyleUnderline"/>
          <w:rFonts w:asciiTheme="minorHAnsi" w:hAnsiTheme="minorHAnsi"/>
          <w:highlight w:val="green"/>
        </w:rPr>
        <w:t>S</w:t>
      </w:r>
      <w:r w:rsidRPr="00B31A2D">
        <w:rPr>
          <w:rFonts w:asciiTheme="minorHAnsi" w:hAnsiTheme="minorHAnsi"/>
          <w:sz w:val="16"/>
        </w:rPr>
        <w:t xml:space="preserve">tates </w:t>
      </w:r>
      <w:r w:rsidRPr="001407D3">
        <w:rPr>
          <w:rStyle w:val="StyleUnderline"/>
          <w:rFonts w:asciiTheme="minorHAnsi" w:hAnsiTheme="minorHAnsi"/>
          <w:highlight w:val="green"/>
        </w:rPr>
        <w:t>and China</w:t>
      </w:r>
      <w:r w:rsidRPr="00B31A2D">
        <w:rPr>
          <w:rFonts w:asciiTheme="minorHAnsi" w:hAnsiTheme="minorHAnsi"/>
          <w:sz w:val="16"/>
        </w:rPr>
        <w:t>-whatever they might formally agree to-</w:t>
      </w:r>
      <w:r w:rsidRPr="001407D3">
        <w:rPr>
          <w:rStyle w:val="StyleUnderline"/>
          <w:rFonts w:asciiTheme="minorHAnsi" w:hAnsiTheme="minorHAnsi"/>
          <w:highlight w:val="green"/>
        </w:rPr>
        <w:t>have such different attitudes regarding</w:t>
      </w:r>
      <w:r w:rsidRPr="00B31A2D">
        <w:rPr>
          <w:rFonts w:asciiTheme="minorHAnsi" w:hAnsiTheme="minorHAnsi"/>
          <w:sz w:val="16"/>
        </w:rPr>
        <w:t xml:space="preserve"> the legitimacy of </w:t>
      </w:r>
      <w:r w:rsidRPr="001407D3">
        <w:rPr>
          <w:rStyle w:val="StyleUnderline"/>
          <w:rFonts w:asciiTheme="minorHAnsi" w:hAnsiTheme="minorHAnsi"/>
          <w:highlight w:val="green"/>
        </w:rPr>
        <w:t>the status quo, the issue poses special dangers</w:t>
      </w:r>
      <w:r w:rsidRPr="00B31A2D">
        <w:rPr>
          <w:rStyle w:val="StyleUnderline"/>
          <w:rFonts w:asciiTheme="minorHAnsi" w:hAnsiTheme="minorHAnsi"/>
        </w:rPr>
        <w:t xml:space="preserve"> </w:t>
      </w:r>
      <w:r w:rsidRPr="001407D3">
        <w:rPr>
          <w:rStyle w:val="StyleUnderline"/>
          <w:rFonts w:asciiTheme="minorHAnsi" w:hAnsiTheme="minorHAnsi"/>
          <w:highlight w:val="green"/>
        </w:rPr>
        <w:t>and challenges for the U.S.-Chinese relationship</w:t>
      </w:r>
      <w:r w:rsidRPr="001407D3">
        <w:rPr>
          <w:rFonts w:asciiTheme="minorHAnsi" w:hAnsiTheme="minorHAnsi"/>
          <w:sz w:val="16"/>
          <w:highlight w:val="green"/>
        </w:rPr>
        <w:t>,</w:t>
      </w:r>
      <w:r w:rsidRPr="00B31A2D">
        <w:rPr>
          <w:rFonts w:asciiTheme="minorHAnsi" w:hAnsiTheme="minorHAnsi"/>
          <w:sz w:val="16"/>
        </w:rPr>
        <w:t xml:space="preserve"> placing it in a different category than Japan or South Korea. </w:t>
      </w:r>
      <w:r w:rsidRPr="001407D3">
        <w:rPr>
          <w:rStyle w:val="StyleUnderline"/>
          <w:rFonts w:asciiTheme="minorHAnsi" w:hAnsiTheme="minorHAnsi"/>
          <w:highlight w:val="green"/>
        </w:rPr>
        <w:t xml:space="preserve">A crisis over Taiwan could fairly </w:t>
      </w:r>
      <w:r w:rsidRPr="001407D3">
        <w:rPr>
          <w:rStyle w:val="Emphasis"/>
          <w:rFonts w:asciiTheme="minorHAnsi" w:hAnsiTheme="minorHAnsi"/>
          <w:highlight w:val="green"/>
        </w:rPr>
        <w:t>easily escalate</w:t>
      </w:r>
      <w:r w:rsidRPr="001407D3">
        <w:rPr>
          <w:rStyle w:val="StyleUnderline"/>
          <w:rFonts w:asciiTheme="minorHAnsi" w:hAnsiTheme="minorHAnsi"/>
          <w:highlight w:val="green"/>
        </w:rPr>
        <w:t xml:space="preserve"> to nuclear war,</w:t>
      </w:r>
      <w:r w:rsidRPr="00B31A2D">
        <w:rPr>
          <w:rStyle w:val="StyleUnderline"/>
          <w:rFonts w:asciiTheme="minorHAnsi" w:hAnsiTheme="minorHAnsi"/>
        </w:rPr>
        <w:t xml:space="preserve"> </w:t>
      </w:r>
      <w:r w:rsidRPr="001407D3">
        <w:rPr>
          <w:rStyle w:val="StyleUnderline"/>
          <w:rFonts w:asciiTheme="minorHAnsi" w:hAnsiTheme="minorHAnsi"/>
          <w:highlight w:val="green"/>
        </w:rPr>
        <w:t>because each step along the way might well seem rational to the actors involved</w:t>
      </w:r>
      <w:r w:rsidRPr="00B31A2D">
        <w:rPr>
          <w:rFonts w:asciiTheme="minorHAnsi" w:hAnsiTheme="minorHAnsi"/>
          <w:sz w:val="16"/>
        </w:rPr>
        <w:t xml:space="preserve">. </w:t>
      </w:r>
      <w:r w:rsidRPr="00B31A2D">
        <w:rPr>
          <w:rStyle w:val="StyleUnderline"/>
          <w:rFonts w:asciiTheme="minorHAnsi" w:hAnsiTheme="minorHAnsi"/>
        </w:rPr>
        <w:t>Current U.S. policy is designed to reduce the probability that Taiwan will declare independence</w:t>
      </w:r>
      <w:r w:rsidRPr="00B31A2D">
        <w:rPr>
          <w:rFonts w:asciiTheme="minorHAnsi" w:hAnsiTheme="minorHAnsi"/>
          <w:sz w:val="16"/>
        </w:rPr>
        <w:t xml:space="preserve"> and to make clear that the United States will not come to Taiwan's aid if it does. Nevertheless, </w:t>
      </w:r>
      <w:r w:rsidRPr="001407D3">
        <w:rPr>
          <w:rStyle w:val="StyleUnderline"/>
          <w:rFonts w:asciiTheme="minorHAnsi" w:hAnsiTheme="minorHAnsi"/>
          <w:highlight w:val="green"/>
        </w:rPr>
        <w:t>the U</w:t>
      </w:r>
      <w:r w:rsidRPr="00B31A2D">
        <w:rPr>
          <w:rFonts w:asciiTheme="minorHAnsi" w:hAnsiTheme="minorHAnsi"/>
          <w:sz w:val="16"/>
        </w:rPr>
        <w:t xml:space="preserve">nited </w:t>
      </w:r>
      <w:r w:rsidRPr="001407D3">
        <w:rPr>
          <w:rStyle w:val="StyleUnderline"/>
          <w:rFonts w:asciiTheme="minorHAnsi" w:hAnsiTheme="minorHAnsi"/>
          <w:highlight w:val="green"/>
        </w:rPr>
        <w:t>S</w:t>
      </w:r>
      <w:r w:rsidRPr="00B31A2D">
        <w:rPr>
          <w:rFonts w:asciiTheme="minorHAnsi" w:hAnsiTheme="minorHAnsi"/>
          <w:sz w:val="16"/>
        </w:rPr>
        <w:t xml:space="preserve">tates </w:t>
      </w:r>
      <w:r w:rsidRPr="001407D3">
        <w:rPr>
          <w:rStyle w:val="StyleUnderline"/>
          <w:rFonts w:asciiTheme="minorHAnsi" w:hAnsiTheme="minorHAnsi"/>
          <w:highlight w:val="green"/>
        </w:rPr>
        <w:t xml:space="preserve">would find itself under pressure to protect Taiwan against </w:t>
      </w:r>
      <w:r w:rsidRPr="001407D3">
        <w:rPr>
          <w:rStyle w:val="Emphasis"/>
          <w:rFonts w:asciiTheme="minorHAnsi" w:hAnsiTheme="minorHAnsi"/>
          <w:highlight w:val="green"/>
        </w:rPr>
        <w:t>any</w:t>
      </w:r>
      <w:r w:rsidRPr="001407D3">
        <w:rPr>
          <w:rStyle w:val="StyleUnderline"/>
          <w:rFonts w:asciiTheme="minorHAnsi" w:hAnsiTheme="minorHAnsi"/>
          <w:highlight w:val="green"/>
        </w:rPr>
        <w:t xml:space="preserve"> sort of </w:t>
      </w:r>
      <w:r w:rsidRPr="001407D3">
        <w:rPr>
          <w:rStyle w:val="Emphasis"/>
          <w:rFonts w:asciiTheme="minorHAnsi" w:hAnsiTheme="minorHAnsi"/>
          <w:highlight w:val="green"/>
        </w:rPr>
        <w:t>attack</w:t>
      </w:r>
      <w:r w:rsidRPr="00B31A2D">
        <w:rPr>
          <w:rStyle w:val="StyleUnderline"/>
          <w:rFonts w:asciiTheme="minorHAnsi" w:hAnsiTheme="minorHAnsi"/>
        </w:rPr>
        <w:t xml:space="preserve">, </w:t>
      </w:r>
      <w:r w:rsidRPr="001407D3">
        <w:rPr>
          <w:rStyle w:val="Emphasis"/>
          <w:rFonts w:asciiTheme="minorHAnsi" w:hAnsiTheme="minorHAnsi"/>
          <w:highlight w:val="green"/>
        </w:rPr>
        <w:t>no matter how it originated</w:t>
      </w:r>
      <w:r w:rsidRPr="00B31A2D">
        <w:rPr>
          <w:rFonts w:asciiTheme="minorHAnsi" w:hAnsiTheme="minorHAnsi"/>
          <w:sz w:val="16"/>
        </w:rPr>
        <w:t xml:space="preserve">. </w:t>
      </w:r>
      <w:r w:rsidRPr="00B31A2D">
        <w:rPr>
          <w:rStyle w:val="StyleUnderline"/>
          <w:rFonts w:asciiTheme="minorHAnsi" w:hAnsiTheme="minorHAnsi"/>
        </w:rPr>
        <w:t>Given</w:t>
      </w:r>
      <w:r w:rsidRPr="00B31A2D">
        <w:rPr>
          <w:rFonts w:asciiTheme="minorHAnsi" w:hAnsiTheme="minorHAnsi"/>
          <w:sz w:val="16"/>
        </w:rPr>
        <w:t xml:space="preserve"> the different interests and perceptions of the various parties and </w:t>
      </w:r>
      <w:r w:rsidRPr="00B31A2D">
        <w:rPr>
          <w:rStyle w:val="StyleUnderline"/>
          <w:rFonts w:asciiTheme="minorHAnsi" w:hAnsiTheme="minorHAnsi"/>
        </w:rPr>
        <w:t xml:space="preserve">the </w:t>
      </w:r>
      <w:r w:rsidRPr="00B31A2D">
        <w:rPr>
          <w:rStyle w:val="Emphasis"/>
          <w:rFonts w:asciiTheme="minorHAnsi" w:hAnsiTheme="minorHAnsi"/>
        </w:rPr>
        <w:t>limited control</w:t>
      </w:r>
      <w:r w:rsidRPr="00B31A2D">
        <w:rPr>
          <w:rStyle w:val="StyleUnderline"/>
          <w:rFonts w:asciiTheme="minorHAnsi" w:hAnsiTheme="minorHAnsi"/>
        </w:rPr>
        <w:t xml:space="preserve"> Washington has over Taipei's behavior, a crisis could unfold</w:t>
      </w:r>
      <w:r w:rsidRPr="00B31A2D">
        <w:rPr>
          <w:rFonts w:asciiTheme="minorHAnsi" w:hAnsiTheme="minorHAnsi"/>
          <w:sz w:val="16"/>
        </w:rPr>
        <w:t xml:space="preserve"> in which the United States found itself following events rather than leading them. Such dangers have been around for decades, but </w:t>
      </w:r>
      <w:r w:rsidRPr="001407D3">
        <w:rPr>
          <w:rStyle w:val="StyleUnderline"/>
          <w:rFonts w:asciiTheme="minorHAnsi" w:hAnsiTheme="minorHAnsi"/>
          <w:highlight w:val="green"/>
        </w:rPr>
        <w:t>ongoing improvements in China's military capabilities may make Beijing more willing to escalate a Taiwan crisis</w:t>
      </w:r>
      <w:r w:rsidRPr="00B31A2D">
        <w:rPr>
          <w:rFonts w:asciiTheme="minorHAnsi" w:hAnsiTheme="minorHAnsi"/>
          <w:sz w:val="16"/>
        </w:rPr>
        <w:t xml:space="preserve">. In addition to its improved conventional capabilities, </w:t>
      </w:r>
      <w:r w:rsidRPr="001407D3">
        <w:rPr>
          <w:rStyle w:val="StyleUnderline"/>
          <w:rFonts w:asciiTheme="minorHAnsi" w:hAnsiTheme="minorHAnsi"/>
          <w:highlight w:val="green"/>
        </w:rPr>
        <w:t>China is modernizing its nuclear forces to</w:t>
      </w:r>
      <w:r w:rsidRPr="00B31A2D">
        <w:rPr>
          <w:rFonts w:asciiTheme="minorHAnsi" w:hAnsiTheme="minorHAnsi"/>
          <w:sz w:val="16"/>
        </w:rPr>
        <w:t xml:space="preserve"> increase their ability to </w:t>
      </w:r>
      <w:r w:rsidRPr="001407D3">
        <w:rPr>
          <w:rStyle w:val="StyleUnderline"/>
          <w:rFonts w:asciiTheme="minorHAnsi" w:hAnsiTheme="minorHAnsi"/>
          <w:highlight w:val="green"/>
        </w:rPr>
        <w:t>survive and retaliate following a</w:t>
      </w:r>
      <w:r w:rsidRPr="001407D3">
        <w:rPr>
          <w:rFonts w:asciiTheme="minorHAnsi" w:hAnsiTheme="minorHAnsi"/>
          <w:sz w:val="16"/>
          <w:highlight w:val="green"/>
        </w:rPr>
        <w:t xml:space="preserve"> </w:t>
      </w:r>
      <w:r w:rsidRPr="001407D3">
        <w:rPr>
          <w:rStyle w:val="StyleUnderline"/>
          <w:rFonts w:asciiTheme="minorHAnsi" w:hAnsiTheme="minorHAnsi"/>
          <w:highlight w:val="green"/>
        </w:rPr>
        <w:t>large-scale U.S. attack</w:t>
      </w:r>
      <w:r w:rsidRPr="001407D3">
        <w:rPr>
          <w:rFonts w:asciiTheme="minorHAnsi" w:hAnsiTheme="minorHAnsi"/>
          <w:sz w:val="16"/>
          <w:highlight w:val="green"/>
        </w:rPr>
        <w:t>.</w:t>
      </w:r>
      <w:r w:rsidRPr="00B31A2D">
        <w:rPr>
          <w:rFonts w:asciiTheme="minorHAnsi" w:hAnsiTheme="minorHAnsi"/>
          <w:sz w:val="16"/>
        </w:rPr>
        <w:t xml:space="preserve"> Standard deterrence theory holds that Washington's current ability to destroy most or all of China's nuclear force enhances its bargaining position. </w:t>
      </w:r>
      <w:r w:rsidRPr="001407D3">
        <w:rPr>
          <w:rStyle w:val="StyleUnderline"/>
          <w:rFonts w:asciiTheme="minorHAnsi" w:hAnsiTheme="minorHAnsi"/>
          <w:highlight w:val="green"/>
        </w:rPr>
        <w:t>China's</w:t>
      </w:r>
      <w:r w:rsidRPr="00B31A2D">
        <w:rPr>
          <w:rFonts w:asciiTheme="minorHAnsi" w:hAnsiTheme="minorHAnsi"/>
          <w:sz w:val="16"/>
        </w:rPr>
        <w:t xml:space="preserve"> nuclear </w:t>
      </w:r>
      <w:r w:rsidRPr="001407D3">
        <w:rPr>
          <w:rStyle w:val="StyleUnderline"/>
          <w:rFonts w:asciiTheme="minorHAnsi" w:hAnsiTheme="minorHAnsi"/>
          <w:highlight w:val="green"/>
        </w:rPr>
        <w:t>modernization might remove that check on Chinese action</w:t>
      </w:r>
      <w:r w:rsidRPr="00B31A2D">
        <w:rPr>
          <w:rFonts w:asciiTheme="minorHAnsi" w:hAnsiTheme="minorHAnsi"/>
          <w:sz w:val="16"/>
        </w:rPr>
        <w:t xml:space="preserve">, </w:t>
      </w:r>
      <w:r w:rsidRPr="001407D3">
        <w:rPr>
          <w:rFonts w:asciiTheme="minorHAnsi" w:hAnsiTheme="minorHAnsi"/>
          <w:sz w:val="16"/>
          <w:highlight w:val="green"/>
        </w:rPr>
        <w:t>leading Beijing to behave more boldly in future crises than it has in past ones</w:t>
      </w:r>
      <w:r w:rsidRPr="00B31A2D">
        <w:rPr>
          <w:rFonts w:asciiTheme="minorHAnsi" w:hAnsiTheme="minorHAnsi"/>
          <w:sz w:val="16"/>
        </w:rPr>
        <w:t xml:space="preserve">. </w:t>
      </w:r>
      <w:r w:rsidRPr="001407D3">
        <w:rPr>
          <w:rStyle w:val="Emphasis"/>
          <w:rFonts w:asciiTheme="minorHAnsi" w:hAnsiTheme="minorHAnsi"/>
          <w:highlight w:val="green"/>
        </w:rPr>
        <w:t>A U.S. attempt to</w:t>
      </w:r>
      <w:r w:rsidRPr="00B31A2D">
        <w:rPr>
          <w:rStyle w:val="StyleUnderline"/>
          <w:rFonts w:asciiTheme="minorHAnsi" w:hAnsiTheme="minorHAnsi"/>
        </w:rPr>
        <w:t xml:space="preserve"> </w:t>
      </w:r>
      <w:r w:rsidRPr="00B31A2D">
        <w:rPr>
          <w:rFonts w:asciiTheme="minorHAnsi" w:hAnsiTheme="minorHAnsi"/>
          <w:sz w:val="16"/>
        </w:rPr>
        <w:t>preserve its ability to</w:t>
      </w:r>
      <w:r w:rsidRPr="00B31A2D">
        <w:rPr>
          <w:rStyle w:val="StyleUnderline"/>
          <w:rFonts w:asciiTheme="minorHAnsi" w:hAnsiTheme="minorHAnsi"/>
        </w:rPr>
        <w:t xml:space="preserve"> </w:t>
      </w:r>
      <w:r w:rsidRPr="001407D3">
        <w:rPr>
          <w:rStyle w:val="Emphasis"/>
          <w:rFonts w:asciiTheme="minorHAnsi" w:hAnsiTheme="minorHAnsi"/>
          <w:highlight w:val="green"/>
        </w:rPr>
        <w:t>defend Taiwan</w:t>
      </w:r>
      <w:r w:rsidRPr="00B31A2D">
        <w:rPr>
          <w:rFonts w:asciiTheme="minorHAnsi" w:hAnsiTheme="minorHAnsi"/>
          <w:sz w:val="16"/>
        </w:rPr>
        <w:t xml:space="preserve">, meanwhile, </w:t>
      </w:r>
      <w:r w:rsidRPr="001407D3">
        <w:rPr>
          <w:rStyle w:val="Emphasis"/>
          <w:rFonts w:asciiTheme="minorHAnsi" w:hAnsiTheme="minorHAnsi"/>
          <w:highlight w:val="green"/>
        </w:rPr>
        <w:t>could fuel a</w:t>
      </w:r>
      <w:r w:rsidRPr="00B31A2D">
        <w:rPr>
          <w:rStyle w:val="StyleUnderline"/>
          <w:rFonts w:asciiTheme="minorHAnsi" w:hAnsiTheme="minorHAnsi"/>
        </w:rPr>
        <w:t xml:space="preserve"> </w:t>
      </w:r>
      <w:r w:rsidRPr="00B31A2D">
        <w:rPr>
          <w:rFonts w:asciiTheme="minorHAnsi" w:hAnsiTheme="minorHAnsi"/>
          <w:sz w:val="16"/>
        </w:rPr>
        <w:t>conventional and</w:t>
      </w:r>
      <w:r w:rsidRPr="00B31A2D">
        <w:rPr>
          <w:rStyle w:val="StyleUnderline"/>
          <w:rFonts w:asciiTheme="minorHAnsi" w:hAnsiTheme="minorHAnsi"/>
        </w:rPr>
        <w:t xml:space="preserve"> </w:t>
      </w:r>
      <w:r w:rsidRPr="001407D3">
        <w:rPr>
          <w:rStyle w:val="Emphasis"/>
          <w:rFonts w:asciiTheme="minorHAnsi" w:hAnsiTheme="minorHAnsi"/>
          <w:highlight w:val="green"/>
        </w:rPr>
        <w:t>nuclear arms race</w:t>
      </w:r>
      <w:r w:rsidRPr="001407D3">
        <w:rPr>
          <w:rFonts w:asciiTheme="minorHAnsi" w:hAnsiTheme="minorHAnsi"/>
          <w:sz w:val="16"/>
          <w:highlight w:val="green"/>
        </w:rPr>
        <w:t>.</w:t>
      </w:r>
      <w:r w:rsidRPr="00B31A2D">
        <w:rPr>
          <w:rFonts w:asciiTheme="minorHAnsi" w:hAnsiTheme="minorHAnsi"/>
          <w:sz w:val="16"/>
        </w:rPr>
        <w:t xml:space="preserve"> Enhancements to U.S. offensive targeting capabilities and strategic ballistic missile defenses might be interpreted by China as a signal of malign U.S. motives, leading to further Chinese military efforts and a general poisoning of U.S.-Chinese relations. Given such risks, the United States should consider backing away from its commitment to Taiwan. This would remove the most obvious and contentious flash point between the United States and China and smooth the way for better relations between them in the decades to come. Critics of such a move argue that it would result in not only direct costs for the United States and Taiwan but indirect costs as well: Beijing would not be satisfied by such appeasement; instead, it would find its appetite whetted and make even greater demands afterward-spurred by Washington's lost credibility as a defender of its allies. The critics are wrong, however, because territorial concessions are not always bound to fail. Not all </w:t>
      </w:r>
      <w:proofErr w:type="gramStart"/>
      <w:r w:rsidRPr="00B31A2D">
        <w:rPr>
          <w:rFonts w:asciiTheme="minorHAnsi" w:hAnsiTheme="minorHAnsi"/>
          <w:sz w:val="16"/>
        </w:rPr>
        <w:t>adversaries</w:t>
      </w:r>
      <w:proofErr w:type="gramEnd"/>
      <w:r w:rsidRPr="00B31A2D">
        <w:rPr>
          <w:rFonts w:asciiTheme="minorHAnsi" w:hAnsiTheme="minorHAnsi"/>
          <w:sz w:val="16"/>
        </w:rPr>
        <w:t xml:space="preserve"> are </w:t>
      </w:r>
      <w:proofErr w:type="gramStart"/>
      <w:r w:rsidRPr="00B31A2D">
        <w:rPr>
          <w:rFonts w:asciiTheme="minorHAnsi" w:hAnsiTheme="minorHAnsi"/>
          <w:sz w:val="16"/>
        </w:rPr>
        <w:t>Hitler</w:t>
      </w:r>
      <w:proofErr w:type="gramEnd"/>
      <w:r w:rsidRPr="00B31A2D">
        <w:rPr>
          <w:rFonts w:asciiTheme="minorHAnsi" w:hAnsiTheme="minorHAnsi"/>
          <w:sz w:val="16"/>
        </w:rPr>
        <w:t>, and when they are not, accommodation can be an effective policy tool. When an adversary has limited territorial goals, granting them can lead not to further demands but rather to satisfaction with the new status quo and a reduction of tension.</w:t>
      </w:r>
    </w:p>
    <w:p w14:paraId="7D6D67E2" w14:textId="77777777" w:rsidR="000A6FDD" w:rsidRPr="00B31A2D" w:rsidRDefault="000A6FDD" w:rsidP="000A6FDD">
      <w:pPr>
        <w:rPr>
          <w:rFonts w:asciiTheme="minorHAnsi" w:hAnsiTheme="minorHAnsi"/>
        </w:rPr>
      </w:pPr>
    </w:p>
    <w:p w14:paraId="693737EB" w14:textId="77777777" w:rsidR="004A717B" w:rsidRDefault="004A717B" w:rsidP="004A717B">
      <w:pPr>
        <w:pStyle w:val="Heading3"/>
      </w:pPr>
      <w:r>
        <w:t>US-China Relations - Living Standards module</w:t>
      </w:r>
    </w:p>
    <w:p w14:paraId="06692517" w14:textId="77777777" w:rsidR="004A717B" w:rsidRDefault="004A717B" w:rsidP="004A717B"/>
    <w:p w14:paraId="0AC09A5B" w14:textId="77777777" w:rsidR="004A717B" w:rsidRDefault="00F00C06" w:rsidP="004A717B">
      <w:pPr>
        <w:pStyle w:val="Heading4"/>
      </w:pPr>
      <w:proofErr w:type="gramStart"/>
      <w:r>
        <w:t>a</w:t>
      </w:r>
      <w:proofErr w:type="gramEnd"/>
      <w:r>
        <w:t xml:space="preserve"> </w:t>
      </w:r>
      <w:r w:rsidR="004A717B">
        <w:t xml:space="preserve">BIT enhances </w:t>
      </w:r>
      <w:r w:rsidR="004A717B" w:rsidRPr="00B91198">
        <w:rPr>
          <w:i/>
          <w:u w:val="single"/>
        </w:rPr>
        <w:t>living standards in China</w:t>
      </w:r>
      <w:r w:rsidR="004A717B">
        <w:t xml:space="preserve"> and </w:t>
      </w:r>
      <w:r w:rsidR="004A717B" w:rsidRPr="00B25474">
        <w:rPr>
          <w:i/>
          <w:u w:val="single"/>
        </w:rPr>
        <w:t>fuels the Chinese economy</w:t>
      </w:r>
      <w:r w:rsidR="004A717B">
        <w:t xml:space="preserve">. It also avoids </w:t>
      </w:r>
      <w:r w:rsidR="004A717B" w:rsidRPr="00A362F3">
        <w:rPr>
          <w:i/>
          <w:u w:val="single"/>
        </w:rPr>
        <w:t>job loss</w:t>
      </w:r>
      <w:r w:rsidR="004A717B">
        <w:t xml:space="preserve"> and </w:t>
      </w:r>
      <w:r w:rsidR="004A717B">
        <w:rPr>
          <w:i/>
          <w:u w:val="single"/>
        </w:rPr>
        <w:t>higher interest rates</w:t>
      </w:r>
      <w:r w:rsidR="004A717B" w:rsidRPr="00A362F3">
        <w:t xml:space="preserve"> </w:t>
      </w:r>
      <w:r w:rsidR="004A717B" w:rsidRPr="00A362F3">
        <w:rPr>
          <w:i/>
          <w:u w:val="single"/>
        </w:rPr>
        <w:t>in the US.</w:t>
      </w:r>
    </w:p>
    <w:p w14:paraId="19EE54FA" w14:textId="77777777" w:rsidR="004A717B" w:rsidRDefault="004A717B" w:rsidP="004A717B"/>
    <w:p w14:paraId="673EABF9" w14:textId="77777777" w:rsidR="004A717B" w:rsidRPr="00A14CEA" w:rsidRDefault="004A717B" w:rsidP="004A717B">
      <w:pPr>
        <w:rPr>
          <w:rStyle w:val="Style13ptBold"/>
        </w:rPr>
      </w:pPr>
      <w:r w:rsidRPr="00A14CEA">
        <w:rPr>
          <w:rStyle w:val="Style13ptBold"/>
        </w:rPr>
        <w:t>Paulson ‘13</w:t>
      </w:r>
    </w:p>
    <w:p w14:paraId="6A584F4A" w14:textId="77777777" w:rsidR="004A717B" w:rsidRPr="00A14CEA" w:rsidRDefault="004A717B" w:rsidP="004A717B">
      <w:pPr>
        <w:rPr>
          <w:sz w:val="18"/>
          <w:szCs w:val="18"/>
        </w:rPr>
      </w:pPr>
      <w:r w:rsidRPr="00A14CEA">
        <w:rPr>
          <w:sz w:val="18"/>
          <w:szCs w:val="18"/>
        </w:rPr>
        <w:t>Henry Paulson was formerly the U.S. Treasury secretary and now serves as the Chair of the Paulson Institute at the University of Chicago – “The Path to Double Happiness” – Wall Street Journal - June 4, 2013 - http://www.wsj.com/articles/SB10001424127887323469804578523144222235104</w:t>
      </w:r>
    </w:p>
    <w:p w14:paraId="58E6AFEF" w14:textId="77777777" w:rsidR="004A717B" w:rsidRDefault="004A717B" w:rsidP="004A717B"/>
    <w:p w14:paraId="24F84CCD" w14:textId="77777777" w:rsidR="004A717B" w:rsidRPr="00287B25" w:rsidRDefault="004A717B" w:rsidP="004A717B">
      <w:pPr>
        <w:rPr>
          <w:rStyle w:val="StyleUnderline"/>
        </w:rPr>
      </w:pPr>
      <w:r w:rsidRPr="00A14CEA">
        <w:rPr>
          <w:rStyle w:val="StyleUnderline"/>
          <w:highlight w:val="green"/>
        </w:rPr>
        <w:t xml:space="preserve">This demonstrates </w:t>
      </w:r>
      <w:r w:rsidRPr="00336C23">
        <w:rPr>
          <w:sz w:val="16"/>
        </w:rPr>
        <w:t xml:space="preserve">China's potential to become a demand driver for U.S. products over the long haul. It also demonstrates </w:t>
      </w:r>
      <w:r w:rsidRPr="00A14CEA">
        <w:rPr>
          <w:rStyle w:val="StyleUnderline"/>
          <w:highlight w:val="green"/>
        </w:rPr>
        <w:t>the degree to which our economies are intertwined.</w:t>
      </w:r>
      <w:r>
        <w:rPr>
          <w:rStyle w:val="StyleUnderline"/>
        </w:rPr>
        <w:t xml:space="preserve"> </w:t>
      </w:r>
      <w:r w:rsidRPr="00336C23">
        <w:rPr>
          <w:sz w:val="16"/>
        </w:rPr>
        <w:t xml:space="preserve">This </w:t>
      </w:r>
      <w:r w:rsidRPr="00A14CEA">
        <w:rPr>
          <w:rStyle w:val="StyleUnderline"/>
          <w:highlight w:val="green"/>
        </w:rPr>
        <w:t>interdependence</w:t>
      </w:r>
      <w:r w:rsidRPr="00A14CEA">
        <w:rPr>
          <w:rStyle w:val="StyleUnderline"/>
        </w:rPr>
        <w:t xml:space="preserve"> has touched the lives of ordinary Americans and Chinese:</w:t>
      </w:r>
      <w:r w:rsidRPr="00336C23">
        <w:rPr>
          <w:sz w:val="16"/>
        </w:rPr>
        <w:t xml:space="preserve"> U.S. innovations </w:t>
      </w:r>
      <w:r w:rsidRPr="00A14CEA">
        <w:rPr>
          <w:rStyle w:val="StyleUnderline"/>
          <w:highlight w:val="green"/>
        </w:rPr>
        <w:t xml:space="preserve">have helped raise living standards </w:t>
      </w:r>
      <w:r w:rsidRPr="00B91198">
        <w:rPr>
          <w:rStyle w:val="StyleUnderline"/>
        </w:rPr>
        <w:t xml:space="preserve">across the world, </w:t>
      </w:r>
      <w:r w:rsidRPr="00B91198">
        <w:rPr>
          <w:rStyle w:val="Emphasis"/>
        </w:rPr>
        <w:t xml:space="preserve">including </w:t>
      </w:r>
      <w:r w:rsidRPr="00A14CEA">
        <w:rPr>
          <w:rStyle w:val="Emphasis"/>
          <w:highlight w:val="green"/>
        </w:rPr>
        <w:t>for hundreds of millions of Chinese</w:t>
      </w:r>
      <w:r w:rsidRPr="00A14CEA">
        <w:rPr>
          <w:rStyle w:val="StyleUnderline"/>
          <w:highlight w:val="green"/>
        </w:rPr>
        <w:t>.</w:t>
      </w:r>
      <w:r w:rsidRPr="00336C23">
        <w:rPr>
          <w:sz w:val="16"/>
        </w:rPr>
        <w:t xml:space="preserve"> For its part, </w:t>
      </w:r>
      <w:r w:rsidRPr="00A14CEA">
        <w:rPr>
          <w:rStyle w:val="StyleUnderline"/>
          <w:highlight w:val="green"/>
        </w:rPr>
        <w:t>China has exported capital at a time when Washington has been a major borrower. More than $1 trillion in Chinese holdings</w:t>
      </w:r>
      <w:r w:rsidRPr="00336C23">
        <w:rPr>
          <w:sz w:val="16"/>
        </w:rPr>
        <w:t xml:space="preserve"> of U.S. Treasury securities </w:t>
      </w:r>
      <w:r w:rsidRPr="00A14CEA">
        <w:rPr>
          <w:rStyle w:val="StyleUnderline"/>
          <w:highlight w:val="green"/>
        </w:rPr>
        <w:t>have helped finance U.S. deficit spending</w:t>
      </w:r>
      <w:r w:rsidRPr="00336C23">
        <w:rPr>
          <w:sz w:val="16"/>
        </w:rPr>
        <w:t xml:space="preserve"> </w:t>
      </w:r>
      <w:r w:rsidRPr="00A14CEA">
        <w:rPr>
          <w:rStyle w:val="StyleUnderline"/>
          <w:highlight w:val="green"/>
        </w:rPr>
        <w:t xml:space="preserve">and </w:t>
      </w:r>
      <w:r w:rsidRPr="00A14CEA">
        <w:rPr>
          <w:rStyle w:val="Emphasis"/>
          <w:highlight w:val="green"/>
        </w:rPr>
        <w:t>keep interest rates low.</w:t>
      </w:r>
      <w:r>
        <w:rPr>
          <w:rStyle w:val="Emphasis"/>
        </w:rPr>
        <w:t xml:space="preserve"> </w:t>
      </w:r>
      <w:r w:rsidRPr="00B91198">
        <w:rPr>
          <w:rStyle w:val="StyleUnderline"/>
          <w:highlight w:val="green"/>
        </w:rPr>
        <w:t>Given such</w:t>
      </w:r>
      <w:r w:rsidRPr="00336C23">
        <w:rPr>
          <w:sz w:val="16"/>
        </w:rPr>
        <w:t xml:space="preserve"> extraordinary </w:t>
      </w:r>
      <w:r w:rsidRPr="00B91198">
        <w:rPr>
          <w:rStyle w:val="StyleUnderline"/>
          <w:highlight w:val="green"/>
        </w:rPr>
        <w:t>interdependence</w:t>
      </w:r>
      <w:r w:rsidRPr="00336C23">
        <w:rPr>
          <w:sz w:val="16"/>
        </w:rPr>
        <w:t xml:space="preserve">, </w:t>
      </w:r>
      <w:r w:rsidRPr="00B91198">
        <w:rPr>
          <w:rStyle w:val="Emphasis"/>
          <w:highlight w:val="green"/>
        </w:rPr>
        <w:t>economic tensions are too high.</w:t>
      </w:r>
      <w:r w:rsidRPr="00B91198">
        <w:rPr>
          <w:rStyle w:val="Emphasis"/>
        </w:rPr>
        <w:t xml:space="preserve"> </w:t>
      </w:r>
      <w:r w:rsidRPr="00336C23">
        <w:rPr>
          <w:sz w:val="16"/>
        </w:rPr>
        <w:t xml:space="preserve">In China, export lobbies have fought for policies that favor their interests and limit foreign competition. Although the U.S. economy is much more open than China's, national security concerns and increasing Chinese cyberintrusions have led to rising levels of anti-China sentiment that have made Chinese investment here more difficult. Trade deficits persist. And many U.S. companies argue that Beijing is tilting the playing field to favor its own national champions. But the fundamental issue is that </w:t>
      </w:r>
      <w:r w:rsidRPr="00B91198">
        <w:rPr>
          <w:rStyle w:val="StyleUnderline"/>
          <w:highlight w:val="green"/>
        </w:rPr>
        <w:t>U.S.-China economic relations would be more secure if our economies were</w:t>
      </w:r>
      <w:r w:rsidRPr="00336C23">
        <w:rPr>
          <w:sz w:val="16"/>
        </w:rPr>
        <w:t xml:space="preserve"> better balanced and </w:t>
      </w:r>
      <w:r w:rsidRPr="00B91198">
        <w:rPr>
          <w:rStyle w:val="StyleUnderline"/>
          <w:highlight w:val="green"/>
        </w:rPr>
        <w:t>on more</w:t>
      </w:r>
      <w:r w:rsidRPr="00B91198">
        <w:rPr>
          <w:rStyle w:val="StyleUnderline"/>
        </w:rPr>
        <w:t xml:space="preserve"> sustainable, </w:t>
      </w:r>
      <w:r w:rsidRPr="00B91198">
        <w:rPr>
          <w:rStyle w:val="StyleUnderline"/>
          <w:highlight w:val="green"/>
        </w:rPr>
        <w:t>complementary trajectories.</w:t>
      </w:r>
      <w:r w:rsidRPr="00336C23">
        <w:rPr>
          <w:sz w:val="16"/>
        </w:rPr>
        <w:t xml:space="preserve"> </w:t>
      </w:r>
      <w:r w:rsidRPr="00B91198">
        <w:rPr>
          <w:rStyle w:val="StyleUnderline"/>
        </w:rPr>
        <w:t>Right now, they aren't.</w:t>
      </w:r>
      <w:r w:rsidRPr="00336C23">
        <w:rPr>
          <w:sz w:val="16"/>
        </w:rPr>
        <w:t xml:space="preserve"> China saves too much, produces too much, sells too much to Americans and consumes too little. For its part, the U.S. saves too little, consumes too much and would like to produce and sell more to China. </w:t>
      </w:r>
      <w:r w:rsidRPr="00B25474">
        <w:rPr>
          <w:rStyle w:val="StyleUnderline"/>
          <w:highlight w:val="green"/>
        </w:rPr>
        <w:t>The challenge for both countries is to fashion an agenda that makes future economic success more secure.</w:t>
      </w:r>
      <w:r w:rsidRPr="00336C23">
        <w:rPr>
          <w:sz w:val="16"/>
        </w:rPr>
        <w:t xml:space="preserve"> Here's the good news: In addition to setting a positive tone, China's new leadership team is beginning to act in ways that have the potential to rebalance the country's economy. These leaders aim to replace a growth model that has relied too heavily on government investment and exports with a model focused on household consumption and competition. This won't be easy. But if they succeed, it will mean new markets and opportunities for U.S. companies. Clearly, it is in Washington's best interest to use bilateral negotiations to help Beijing make this transition. Both countries have recently agreed to tackle two important issues as part of their Strategic and Economic Dialogue. One, on climate, offers an opportunity to make breakthroughs on this major threat to the global economy and ecosystem. The other, on cybersecurity, could forge common ground on a problem so fraught it could easily derail the U.S.-China relationship. In addition to addressing these two key issues, </w:t>
      </w:r>
      <w:r w:rsidRPr="00B91198">
        <w:rPr>
          <w:rStyle w:val="StyleUnderline"/>
          <w:highlight w:val="green"/>
        </w:rPr>
        <w:t>promoting cross-border investment flows is</w:t>
      </w:r>
      <w:r w:rsidRPr="00336C23">
        <w:rPr>
          <w:sz w:val="16"/>
        </w:rPr>
        <w:t xml:space="preserve"> also</w:t>
      </w:r>
      <w:r w:rsidRPr="00B91198">
        <w:rPr>
          <w:rStyle w:val="StyleUnderline"/>
          <w:highlight w:val="green"/>
        </w:rPr>
        <w:t xml:space="preserve"> necessary. One vehicle for </w:t>
      </w:r>
      <w:r w:rsidRPr="00336C23">
        <w:rPr>
          <w:rStyle w:val="StyleUnderline"/>
          <w:highlight w:val="green"/>
        </w:rPr>
        <w:t>doing so</w:t>
      </w:r>
      <w:r w:rsidRPr="00336C23">
        <w:t>,</w:t>
      </w:r>
      <w:r w:rsidRPr="00336C23">
        <w:rPr>
          <w:sz w:val="16"/>
        </w:rPr>
        <w:t xml:space="preserve"> while advancing negotiations on market access and securing equal competitive conditions,</w:t>
      </w:r>
      <w:r w:rsidRPr="00B91198">
        <w:rPr>
          <w:rStyle w:val="Emphasis"/>
        </w:rPr>
        <w:t xml:space="preserve"> </w:t>
      </w:r>
      <w:r w:rsidRPr="00B91198">
        <w:rPr>
          <w:rStyle w:val="Emphasis"/>
          <w:highlight w:val="green"/>
        </w:rPr>
        <w:t>is the</w:t>
      </w:r>
      <w:r w:rsidRPr="00B91198">
        <w:rPr>
          <w:rStyle w:val="Emphasis"/>
        </w:rPr>
        <w:t xml:space="preserve"> </w:t>
      </w:r>
      <w:r w:rsidRPr="00B91198">
        <w:rPr>
          <w:rStyle w:val="StyleUnderline"/>
        </w:rPr>
        <w:t xml:space="preserve">Bilateral Investment Treaty, or </w:t>
      </w:r>
      <w:r w:rsidRPr="00B91198">
        <w:rPr>
          <w:rStyle w:val="Emphasis"/>
          <w:highlight w:val="green"/>
        </w:rPr>
        <w:t>BIT.</w:t>
      </w:r>
      <w:r w:rsidRPr="00336C23">
        <w:rPr>
          <w:sz w:val="16"/>
        </w:rPr>
        <w:t xml:space="preserve"> </w:t>
      </w:r>
      <w:r w:rsidRPr="00B91198">
        <w:rPr>
          <w:rStyle w:val="StyleUnderline"/>
          <w:highlight w:val="green"/>
        </w:rPr>
        <w:t>Such a treaty would enhance investor protections for both sides.</w:t>
      </w:r>
      <w:r>
        <w:rPr>
          <w:rStyle w:val="StyleUnderline"/>
        </w:rPr>
        <w:t xml:space="preserve"> </w:t>
      </w:r>
      <w:r w:rsidRPr="00336C23">
        <w:rPr>
          <w:sz w:val="16"/>
        </w:rPr>
        <w:t xml:space="preserve">If China is to achieve its new economic model, it must introduce competition into its economy. In financial services, for example, allowing foreign financial firms to compete equally will create more open and efficient capital markets and help transition China to a nation of investors, not just savers. Beijing should also introduce more competition to help its own private sector. Anticompetitive practices hurt Chinese private firms nearly as much as foreign ones. For all their subsidies, benefits and preferential access to credit available only to state-owned enterprises, it is </w:t>
      </w:r>
      <w:r w:rsidRPr="00287B25">
        <w:rPr>
          <w:rStyle w:val="Emphasis"/>
          <w:highlight w:val="green"/>
        </w:rPr>
        <w:t xml:space="preserve">private firms </w:t>
      </w:r>
      <w:r w:rsidRPr="00336C23">
        <w:rPr>
          <w:sz w:val="16"/>
        </w:rPr>
        <w:t xml:space="preserve">that </w:t>
      </w:r>
      <w:r w:rsidRPr="00287B25">
        <w:rPr>
          <w:rStyle w:val="Emphasis"/>
          <w:highlight w:val="green"/>
        </w:rPr>
        <w:t>are the major source of Chinese job creation.</w:t>
      </w:r>
      <w:r w:rsidRPr="00287B25">
        <w:rPr>
          <w:rStyle w:val="Emphasis"/>
        </w:rPr>
        <w:t xml:space="preserve"> </w:t>
      </w:r>
      <w:r w:rsidRPr="00336C23">
        <w:rPr>
          <w:sz w:val="16"/>
        </w:rPr>
        <w:t xml:space="preserve">Weaning state-owned companies off subsidies will benefit them by making them more competitive. It also would ensure market rules for the private, small and medium-size businesses that create most Chinese </w:t>
      </w:r>
      <w:proofErr w:type="gramStart"/>
      <w:r w:rsidRPr="00336C23">
        <w:rPr>
          <w:sz w:val="16"/>
        </w:rPr>
        <w:t>jobs,</w:t>
      </w:r>
      <w:proofErr w:type="gramEnd"/>
      <w:r w:rsidRPr="00336C23">
        <w:rPr>
          <w:sz w:val="16"/>
        </w:rPr>
        <w:t xml:space="preserve"> yet are largely excluded from state-backed loans and resource subsidies. Ultimately, </w:t>
      </w:r>
      <w:r w:rsidRPr="00287B25">
        <w:rPr>
          <w:rStyle w:val="StyleUnderline"/>
          <w:highlight w:val="green"/>
        </w:rPr>
        <w:t>both countries need capital to flow more freely</w:t>
      </w:r>
      <w:r w:rsidRPr="00336C23">
        <w:rPr>
          <w:sz w:val="16"/>
        </w:rPr>
        <w:t xml:space="preserve">: </w:t>
      </w:r>
      <w:r w:rsidRPr="00287B25">
        <w:rPr>
          <w:rStyle w:val="StyleUnderline"/>
          <w:highlight w:val="green"/>
        </w:rPr>
        <w:t>Americans</w:t>
      </w:r>
      <w:r w:rsidRPr="00287B25">
        <w:rPr>
          <w:rStyle w:val="StyleUnderline"/>
        </w:rPr>
        <w:t xml:space="preserve"> </w:t>
      </w:r>
      <w:r w:rsidRPr="00336C23">
        <w:rPr>
          <w:sz w:val="16"/>
        </w:rPr>
        <w:t xml:space="preserve">because they </w:t>
      </w:r>
      <w:r w:rsidRPr="00287B25">
        <w:rPr>
          <w:rStyle w:val="Emphasis"/>
          <w:highlight w:val="green"/>
        </w:rPr>
        <w:t xml:space="preserve">need job-creating </w:t>
      </w:r>
      <w:r w:rsidRPr="00287B25">
        <w:rPr>
          <w:rStyle w:val="StyleUnderline"/>
        </w:rPr>
        <w:t xml:space="preserve">capital flows, including </w:t>
      </w:r>
      <w:r w:rsidRPr="00287B25">
        <w:rPr>
          <w:rStyle w:val="StyleUnderline"/>
          <w:highlight w:val="green"/>
        </w:rPr>
        <w:t>direct investment from China</w:t>
      </w:r>
      <w:r w:rsidRPr="00336C23">
        <w:rPr>
          <w:sz w:val="16"/>
        </w:rPr>
        <w:t xml:space="preserve">, </w:t>
      </w:r>
      <w:r w:rsidRPr="00287B25">
        <w:rPr>
          <w:rStyle w:val="StyleUnderline"/>
          <w:highlight w:val="green"/>
        </w:rPr>
        <w:t>and the Chinese</w:t>
      </w:r>
      <w:r w:rsidRPr="00336C23">
        <w:rPr>
          <w:sz w:val="16"/>
        </w:rPr>
        <w:t xml:space="preserve"> because Beijing wants to invest more in the U.S. China </w:t>
      </w:r>
      <w:r w:rsidRPr="00287B25">
        <w:rPr>
          <w:rStyle w:val="StyleUnderline"/>
          <w:highlight w:val="green"/>
        </w:rPr>
        <w:t>complain</w:t>
      </w:r>
      <w:r w:rsidRPr="00336C23">
        <w:rPr>
          <w:sz w:val="16"/>
        </w:rPr>
        <w:t xml:space="preserve">s </w:t>
      </w:r>
      <w:r w:rsidRPr="00287B25">
        <w:rPr>
          <w:rStyle w:val="StyleUnderline"/>
          <w:highlight w:val="green"/>
        </w:rPr>
        <w:t>about a lack of clarity in the U.S. regulatory framework.</w:t>
      </w:r>
      <w:r w:rsidRPr="00336C23">
        <w:rPr>
          <w:sz w:val="16"/>
        </w:rPr>
        <w:t xml:space="preserve"> </w:t>
      </w:r>
      <w:r w:rsidRPr="00287B25">
        <w:rPr>
          <w:rStyle w:val="StyleUnderline"/>
          <w:highlight w:val="green"/>
        </w:rPr>
        <w:t xml:space="preserve">The U.S. could </w:t>
      </w:r>
      <w:r w:rsidRPr="00336C23">
        <w:rPr>
          <w:sz w:val="16"/>
        </w:rPr>
        <w:t xml:space="preserve">help </w:t>
      </w:r>
      <w:r w:rsidRPr="00287B25">
        <w:rPr>
          <w:rStyle w:val="StyleUnderline"/>
          <w:highlight w:val="green"/>
        </w:rPr>
        <w:t>address that concern by enacting more transparent investment policies</w:t>
      </w:r>
      <w:r w:rsidRPr="00336C23">
        <w:rPr>
          <w:sz w:val="16"/>
        </w:rPr>
        <w:t xml:space="preserve">, </w:t>
      </w:r>
      <w:r w:rsidRPr="00287B25">
        <w:rPr>
          <w:rStyle w:val="StyleUnderline"/>
          <w:highlight w:val="green"/>
        </w:rPr>
        <w:t>which would lead to more Chinese investment in the U.S.</w:t>
      </w:r>
      <w:r>
        <w:rPr>
          <w:rStyle w:val="StyleUnderline"/>
        </w:rPr>
        <w:t xml:space="preserve"> </w:t>
      </w:r>
      <w:r w:rsidRPr="00287B25">
        <w:rPr>
          <w:rStyle w:val="Emphasis"/>
          <w:highlight w:val="green"/>
        </w:rPr>
        <w:t>This is a rare moment of opportunity</w:t>
      </w:r>
      <w:r w:rsidRPr="00336C23">
        <w:rPr>
          <w:sz w:val="16"/>
        </w:rPr>
        <w:t xml:space="preserve"> for both countries. We can continue to play defense, or </w:t>
      </w:r>
      <w:r w:rsidRPr="00287B25">
        <w:rPr>
          <w:rStyle w:val="StyleUnderline"/>
          <w:highlight w:val="green"/>
        </w:rPr>
        <w:t xml:space="preserve">we can play offense by using negotiations </w:t>
      </w:r>
      <w:r w:rsidRPr="00287B25">
        <w:rPr>
          <w:rStyle w:val="Emphasis"/>
          <w:highlight w:val="green"/>
        </w:rPr>
        <w:t>to make our economies more balanced.</w:t>
      </w:r>
      <w:r w:rsidRPr="00287B25">
        <w:rPr>
          <w:rStyle w:val="StyleUnderline"/>
          <w:highlight w:val="green"/>
        </w:rPr>
        <w:t xml:space="preserve"> If we squander the moment, we will regret it.</w:t>
      </w:r>
    </w:p>
    <w:p w14:paraId="64A71A4E" w14:textId="77777777" w:rsidR="004A717B" w:rsidRDefault="004A717B" w:rsidP="004A717B">
      <w:pPr>
        <w:rPr>
          <w:rFonts w:asciiTheme="minorHAnsi" w:hAnsiTheme="minorHAnsi"/>
        </w:rPr>
      </w:pPr>
    </w:p>
    <w:p w14:paraId="79A90743" w14:textId="77777777" w:rsidR="004A717B" w:rsidRDefault="004A717B" w:rsidP="004A717B">
      <w:pPr>
        <w:pStyle w:val="Heading4"/>
      </w:pPr>
      <w:r>
        <w:t xml:space="preserve">High interest rates and job loss in the US has a disparate impact on non-dominant identity categories. This boosts injustice.  </w:t>
      </w:r>
    </w:p>
    <w:p w14:paraId="648888E1" w14:textId="77777777" w:rsidR="004A717B" w:rsidRPr="004A717B" w:rsidRDefault="004A717B" w:rsidP="004A717B">
      <w:pPr>
        <w:rPr>
          <w:rStyle w:val="Style13ptBold"/>
        </w:rPr>
      </w:pPr>
      <w:r w:rsidRPr="004A717B">
        <w:rPr>
          <w:rStyle w:val="Style13ptBold"/>
        </w:rPr>
        <w:t>Seguino ‘7</w:t>
      </w:r>
    </w:p>
    <w:p w14:paraId="64F7FD2C" w14:textId="77777777" w:rsidR="004A717B" w:rsidRPr="004A717B" w:rsidRDefault="00F147A1" w:rsidP="004A717B">
      <w:pPr>
        <w:rPr>
          <w:sz w:val="18"/>
          <w:szCs w:val="18"/>
        </w:rPr>
      </w:pPr>
      <w:r>
        <w:rPr>
          <w:sz w:val="18"/>
          <w:szCs w:val="18"/>
        </w:rPr>
        <w:t xml:space="preserve">Dr. </w:t>
      </w:r>
      <w:r w:rsidR="004A717B" w:rsidRPr="004A717B">
        <w:rPr>
          <w:sz w:val="18"/>
          <w:szCs w:val="18"/>
        </w:rPr>
        <w:t xml:space="preserve">Stephanie Seguino is a professor of economics at the College of Arts and Sciences, University of Vermont. Seguino gained her doctorate in economics from The American University in 1994. </w:t>
      </w:r>
      <w:r w:rsidR="008F1EB4">
        <w:rPr>
          <w:sz w:val="18"/>
          <w:szCs w:val="18"/>
        </w:rPr>
        <w:t>“</w:t>
      </w:r>
      <w:r w:rsidR="004A717B" w:rsidRPr="004A717B">
        <w:rPr>
          <w:sz w:val="18"/>
          <w:szCs w:val="18"/>
        </w:rPr>
        <w:t>The threads that bind: Race and gender stratification and the macroeconomics of inequality</w:t>
      </w:r>
      <w:r w:rsidR="008F1EB4">
        <w:rPr>
          <w:sz w:val="18"/>
          <w:szCs w:val="18"/>
        </w:rPr>
        <w:t>”.</w:t>
      </w:r>
      <w:r w:rsidR="004A717B" w:rsidRPr="004A717B">
        <w:rPr>
          <w:sz w:val="18"/>
          <w:szCs w:val="18"/>
        </w:rPr>
        <w:t xml:space="preserve"> Originally released November 2006 - Revised March 2007 - https://www.uvm.edu/~sseguino/pdf/Stratification_3_11_07.pdf</w:t>
      </w:r>
    </w:p>
    <w:p w14:paraId="18B86E3C" w14:textId="77777777" w:rsidR="004A717B" w:rsidRDefault="004A717B" w:rsidP="004A717B"/>
    <w:p w14:paraId="7669A0D3" w14:textId="77777777" w:rsidR="004A717B" w:rsidRPr="00A362F3" w:rsidRDefault="004A717B" w:rsidP="004A717B">
      <w:pPr>
        <w:rPr>
          <w:rStyle w:val="StyleUnderline"/>
        </w:rPr>
      </w:pPr>
      <w:r w:rsidRPr="00A362F3">
        <w:rPr>
          <w:rStyle w:val="StyleUnderline"/>
          <w:highlight w:val="green"/>
        </w:rPr>
        <w:t>Key constraints to equity lie in</w:t>
      </w:r>
      <w:r w:rsidRPr="00A362F3">
        <w:rPr>
          <w:sz w:val="14"/>
        </w:rPr>
        <w:t xml:space="preserve"> unequal access to good jobs, and </w:t>
      </w:r>
      <w:r w:rsidRPr="00A362F3">
        <w:rPr>
          <w:rStyle w:val="StyleUnderline"/>
          <w:highlight w:val="green"/>
        </w:rPr>
        <w:t>the lack of high quality jobs</w:t>
      </w:r>
      <w:r w:rsidRPr="00A362F3">
        <w:rPr>
          <w:sz w:val="14"/>
        </w:rPr>
        <w:t xml:space="preserve">, </w:t>
      </w:r>
      <w:r w:rsidRPr="00A362F3">
        <w:rPr>
          <w:rStyle w:val="StyleUnderline"/>
          <w:highlight w:val="green"/>
        </w:rPr>
        <w:t>with subaltern ethnic groups and women placed at the back of the job queue.</w:t>
      </w:r>
      <w:r w:rsidRPr="00A362F3">
        <w:rPr>
          <w:rStyle w:val="StyleUnderline"/>
        </w:rPr>
        <w:t xml:space="preserve"> </w:t>
      </w:r>
      <w:r w:rsidRPr="00A362F3">
        <w:rPr>
          <w:sz w:val="14"/>
        </w:rPr>
        <w:t xml:space="preserve">What macroeconomic policies might effectively promote both growth and equality? I propose four areas for race and gender equitable policy. The first is expansionary macroeconomic policy. Long ago, Michael Kalecki (1943) argued that while full employment was a theoretical possibility, it was not a likely outcome, due to political resistance by the "captains of industry." He advances several reasons for this resistance. First, business dislikes government intervention in the economy, since it reduces business power. They are opposed to types of spending governments engage in with fiscal policy (public investment and subsidies to consumption), since these compete with private business and because they undermine capitalist principles of individual responsibility. Finally, and perhaps most importantly, business dislikes the social and political effects that result from full employment. In particular, with full employment, the "sack" would cease to play a disciplinary role, threatening business profits as well as the social hierarchy. Rentiers, too, have reason to oppose full employment due to the possibility of wage-induced inflation that worker bargaining power may set off. Unemployment is indeed a sound and important component of capitalist control and dominance. The last 20 years have seen monetary policy dominated by rentier interests in the form of inflation targeting. While it is often claimed that low inflation is a necessary macroeconomic fundamental, evidence suggests that inflation rate under 40% are not harmful to growth (Bruno 1995; Bruno and Easterly 1996; Epstein </w:t>
      </w:r>
      <w:proofErr w:type="gramStart"/>
      <w:r w:rsidRPr="00A362F3">
        <w:rPr>
          <w:sz w:val="14"/>
        </w:rPr>
        <w:t>2006 )</w:t>
      </w:r>
      <w:proofErr w:type="gramEnd"/>
      <w:r w:rsidRPr="00A362F3">
        <w:rPr>
          <w:sz w:val="14"/>
        </w:rPr>
        <w:t xml:space="preserve">. Rather, austerity appears to be a means to control inflation in the interest of those with wealth, raising real rates of return on capital, but at the expense of those on the bottom of the gender and ethnic hierarchy (Fosu 2000; Epstein 2003; Seguino 2003; Braunstein and Heintz 2005). Figure 3 provided such associational evidence for the US from 1972 to 2006. </w:t>
      </w:r>
      <w:r w:rsidRPr="00A362F3">
        <w:rPr>
          <w:rStyle w:val="Emphasis"/>
          <w:highlight w:val="green"/>
        </w:rPr>
        <w:t>The already wide gap between black and white unemployment rates widens</w:t>
      </w:r>
      <w:r w:rsidRPr="00A362F3">
        <w:rPr>
          <w:rStyle w:val="StyleUnderline"/>
          <w:highlight w:val="green"/>
        </w:rPr>
        <w:t xml:space="preserve"> </w:t>
      </w:r>
      <w:r w:rsidRPr="00A362F3">
        <w:rPr>
          <w:rStyle w:val="Emphasis"/>
          <w:highlight w:val="green"/>
        </w:rPr>
        <w:t>further as</w:t>
      </w:r>
      <w:r w:rsidRPr="00A362F3">
        <w:rPr>
          <w:rStyle w:val="StyleUnderline"/>
          <w:highlight w:val="green"/>
        </w:rPr>
        <w:t xml:space="preserve"> </w:t>
      </w:r>
      <w:r w:rsidRPr="00A362F3">
        <w:rPr>
          <w:sz w:val="14"/>
        </w:rPr>
        <w:t>real</w:t>
      </w:r>
      <w:r w:rsidRPr="00A362F3">
        <w:rPr>
          <w:rStyle w:val="StyleUnderline"/>
          <w:highlight w:val="green"/>
        </w:rPr>
        <w:t xml:space="preserve"> </w:t>
      </w:r>
      <w:r w:rsidRPr="00A362F3">
        <w:rPr>
          <w:rStyle w:val="Emphasis"/>
          <w:highlight w:val="green"/>
        </w:rPr>
        <w:t>interest rates rise</w:t>
      </w:r>
      <w:r w:rsidRPr="00A362F3">
        <w:rPr>
          <w:sz w:val="14"/>
        </w:rPr>
        <w:t xml:space="preserve"> (often induced through contractionary monetary policy to control inflation. In this figure, I provide data on male unemployment rates only, but </w:t>
      </w:r>
      <w:r w:rsidRPr="00A362F3">
        <w:rPr>
          <w:rStyle w:val="StyleUnderline"/>
          <w:highlight w:val="green"/>
        </w:rPr>
        <w:t>the trend is visible also with female unemployment rates by ethnicity</w:t>
      </w:r>
      <w:r w:rsidRPr="00A362F3">
        <w:rPr>
          <w:sz w:val="14"/>
        </w:rPr>
        <w:t xml:space="preserve">, </w:t>
      </w:r>
      <w:r w:rsidRPr="00A362F3">
        <w:rPr>
          <w:rStyle w:val="StyleUnderline"/>
        </w:rPr>
        <w:t>as well as teen unemployment rates.</w:t>
      </w:r>
      <w:r>
        <w:rPr>
          <w:rStyle w:val="StyleUnderline"/>
        </w:rPr>
        <w:t xml:space="preserve"> </w:t>
      </w:r>
      <w:r w:rsidRPr="00A362F3">
        <w:rPr>
          <w:rStyle w:val="StyleUnderline"/>
          <w:highlight w:val="green"/>
        </w:rPr>
        <w:t>This suggests that an important strategy</w:t>
      </w:r>
      <w:r w:rsidRPr="00A362F3">
        <w:rPr>
          <w:sz w:val="14"/>
        </w:rPr>
        <w:t xml:space="preserve"> to pursue in order </w:t>
      </w:r>
      <w:r w:rsidRPr="00A362F3">
        <w:rPr>
          <w:rStyle w:val="StyleUnderline"/>
          <w:highlight w:val="green"/>
        </w:rPr>
        <w:t>to promote equity</w:t>
      </w:r>
      <w:r w:rsidRPr="00A362F3">
        <w:rPr>
          <w:rStyle w:val="StyleUnderline"/>
        </w:rPr>
        <w:t xml:space="preserve"> </w:t>
      </w:r>
      <w:r w:rsidRPr="00A362F3">
        <w:rPr>
          <w:rStyle w:val="StyleUnderline"/>
          <w:highlight w:val="green"/>
        </w:rPr>
        <w:t>is</w:t>
      </w:r>
      <w:r w:rsidRPr="00A362F3">
        <w:rPr>
          <w:sz w:val="14"/>
        </w:rPr>
        <w:t xml:space="preserve"> a reformed role for the central bank, whereby the bank targets </w:t>
      </w:r>
      <w:r w:rsidRPr="00A362F3">
        <w:rPr>
          <w:rStyle w:val="StyleUnderline"/>
          <w:highlight w:val="green"/>
        </w:rPr>
        <w:t>employment</w:t>
      </w:r>
      <w:r w:rsidRPr="00A362F3">
        <w:rPr>
          <w:rStyle w:val="StyleUnderline"/>
        </w:rPr>
        <w:t xml:space="preserve"> </w:t>
      </w:r>
      <w:r w:rsidRPr="00A362F3">
        <w:rPr>
          <w:sz w:val="14"/>
        </w:rPr>
        <w:t xml:space="preserve">as well as inflation. </w:t>
      </w:r>
      <w:r w:rsidRPr="00A362F3">
        <w:rPr>
          <w:rStyle w:val="StyleUnderline"/>
          <w:highlight w:val="green"/>
        </w:rPr>
        <w:t>By creating employment</w:t>
      </w:r>
      <w:r w:rsidRPr="00A362F3">
        <w:rPr>
          <w:sz w:val="14"/>
        </w:rPr>
        <w:t xml:space="preserve">, </w:t>
      </w:r>
      <w:r w:rsidRPr="00A362F3">
        <w:rPr>
          <w:rStyle w:val="StyleUnderline"/>
          <w:highlight w:val="green"/>
        </w:rPr>
        <w:t>the economic condition of subaltern ethnic group and women improves disproportionately</w:t>
      </w:r>
      <w:r w:rsidRPr="00A362F3">
        <w:rPr>
          <w:sz w:val="14"/>
        </w:rPr>
        <w:t xml:space="preserve">, </w:t>
      </w:r>
      <w:r w:rsidRPr="00A362F3">
        <w:rPr>
          <w:rStyle w:val="StyleUnderline"/>
          <w:highlight w:val="green"/>
        </w:rPr>
        <w:t>improving the intraclass distribution of income.</w:t>
      </w:r>
    </w:p>
    <w:p w14:paraId="4D4BC539" w14:textId="77777777" w:rsidR="004A717B" w:rsidRPr="00B31A2D" w:rsidRDefault="004A717B" w:rsidP="004A717B">
      <w:pPr>
        <w:rPr>
          <w:rFonts w:asciiTheme="minorHAnsi" w:hAnsiTheme="minorHAnsi"/>
        </w:rPr>
      </w:pPr>
    </w:p>
    <w:p w14:paraId="6ED9FE3C" w14:textId="77777777" w:rsidR="004A717B" w:rsidRDefault="004A717B" w:rsidP="004A717B">
      <w:pPr>
        <w:pStyle w:val="Heading4"/>
      </w:pPr>
      <w:r>
        <w:t xml:space="preserve">Independently, a strong Chinese economy is vital to reduce </w:t>
      </w:r>
      <w:r w:rsidRPr="00B25474">
        <w:rPr>
          <w:i/>
          <w:u w:val="single"/>
        </w:rPr>
        <w:t xml:space="preserve">global </w:t>
      </w:r>
      <w:r>
        <w:t xml:space="preserve">poverty. That’s especially important for communities </w:t>
      </w:r>
      <w:r w:rsidRPr="00B25474">
        <w:rPr>
          <w:i/>
          <w:u w:val="single"/>
        </w:rPr>
        <w:t xml:space="preserve">outside of China </w:t>
      </w:r>
      <w:r>
        <w:t xml:space="preserve">that presently lack equitable access to systems of privilege. </w:t>
      </w:r>
    </w:p>
    <w:p w14:paraId="3BFB3E88" w14:textId="77777777" w:rsidR="004A717B" w:rsidRPr="00B25474" w:rsidRDefault="004A717B" w:rsidP="004A717B">
      <w:pPr>
        <w:rPr>
          <w:rStyle w:val="Style13ptBold"/>
        </w:rPr>
      </w:pPr>
      <w:r w:rsidRPr="00B25474">
        <w:rPr>
          <w:rStyle w:val="Style13ptBold"/>
        </w:rPr>
        <w:t>McKay ‘16</w:t>
      </w:r>
    </w:p>
    <w:p w14:paraId="309AAF44" w14:textId="77777777" w:rsidR="004A717B" w:rsidRPr="00E5378D" w:rsidRDefault="004A717B" w:rsidP="004A717B">
      <w:pPr>
        <w:rPr>
          <w:sz w:val="18"/>
          <w:szCs w:val="18"/>
        </w:rPr>
      </w:pPr>
      <w:r w:rsidRPr="00E5378D">
        <w:rPr>
          <w:sz w:val="18"/>
          <w:szCs w:val="18"/>
        </w:rPr>
        <w:t>Internally quoting Angus Deaton, a Nobel-winning economist at Princeton University and expert in inequality and poverty. Betsy McKay is the Senior Special Writer for Global Public Health at The Wall Street Journal. From the article “Slow Growth Clouds Fight Against Poverty” – Wall Street Journal - Jan. 19, 2016 - http://www.wsj.com/articles/slow-growth-clouds-fight-against-poverty-1453199403</w:t>
      </w:r>
    </w:p>
    <w:p w14:paraId="39427E99" w14:textId="77777777" w:rsidR="004A717B" w:rsidRDefault="004A717B" w:rsidP="004A717B"/>
    <w:p w14:paraId="46FF8494" w14:textId="77777777" w:rsidR="004A717B" w:rsidRPr="00E5378D" w:rsidRDefault="004A717B" w:rsidP="004A717B">
      <w:pPr>
        <w:rPr>
          <w:sz w:val="14"/>
        </w:rPr>
      </w:pPr>
      <w:r w:rsidRPr="00E5378D">
        <w:rPr>
          <w:sz w:val="14"/>
        </w:rPr>
        <w:t xml:space="preserve">Now, </w:t>
      </w:r>
      <w:r w:rsidRPr="00E5378D">
        <w:rPr>
          <w:rStyle w:val="StyleUnderline"/>
          <w:highlight w:val="green"/>
        </w:rPr>
        <w:t>whether</w:t>
      </w:r>
      <w:r w:rsidRPr="00E5378D">
        <w:rPr>
          <w:rStyle w:val="StyleUnderline"/>
        </w:rPr>
        <w:t xml:space="preserve"> </w:t>
      </w:r>
      <w:r w:rsidRPr="00E5378D">
        <w:rPr>
          <w:sz w:val="14"/>
        </w:rPr>
        <w:t xml:space="preserve">the world’s </w:t>
      </w:r>
      <w:r w:rsidRPr="00E5378D">
        <w:rPr>
          <w:rStyle w:val="StyleUnderline"/>
          <w:highlight w:val="green"/>
        </w:rPr>
        <w:t>702 million</w:t>
      </w:r>
      <w:r w:rsidRPr="00E5378D">
        <w:rPr>
          <w:sz w:val="14"/>
        </w:rPr>
        <w:t xml:space="preserve"> remaining destitute </w:t>
      </w:r>
      <w:r w:rsidRPr="00E5378D">
        <w:rPr>
          <w:rStyle w:val="StyleUnderline"/>
          <w:highlight w:val="green"/>
        </w:rPr>
        <w:t>escape grinding poverty over the next 15 years depends on what happens in sub-Saharan Africa and South Asia</w:t>
      </w:r>
      <w:r w:rsidRPr="00E5378D">
        <w:rPr>
          <w:sz w:val="14"/>
        </w:rPr>
        <w:t xml:space="preserve">, </w:t>
      </w:r>
      <w:r w:rsidRPr="00E5378D">
        <w:rPr>
          <w:rStyle w:val="StyleUnderline"/>
          <w:highlight w:val="green"/>
        </w:rPr>
        <w:t>where more than 80% of them live.</w:t>
      </w:r>
      <w:r w:rsidRPr="00E5378D">
        <w:rPr>
          <w:sz w:val="14"/>
        </w:rPr>
        <w:t xml:space="preserve"> Some </w:t>
      </w:r>
      <w:r w:rsidRPr="00E5378D">
        <w:rPr>
          <w:rStyle w:val="StyleUnderline"/>
          <w:highlight w:val="green"/>
        </w:rPr>
        <w:t>economists and poverty experts are skeptical,</w:t>
      </w:r>
      <w:r w:rsidRPr="00E5378D">
        <w:rPr>
          <w:sz w:val="14"/>
        </w:rPr>
        <w:t xml:space="preserve"> or say it will depend on how well those economies grow. </w:t>
      </w:r>
      <w:r w:rsidRPr="00E5378D">
        <w:rPr>
          <w:rStyle w:val="StyleUnderline"/>
          <w:highlight w:val="green"/>
        </w:rPr>
        <w:t xml:space="preserve">The vigorous global economic growth </w:t>
      </w:r>
      <w:r w:rsidRPr="00E5378D">
        <w:rPr>
          <w:rStyle w:val="Emphasis"/>
          <w:highlight w:val="green"/>
        </w:rPr>
        <w:t>in China</w:t>
      </w:r>
      <w:r w:rsidRPr="00E5378D">
        <w:rPr>
          <w:sz w:val="14"/>
        </w:rPr>
        <w:t xml:space="preserve"> and other nations </w:t>
      </w:r>
      <w:r w:rsidRPr="00E5378D">
        <w:rPr>
          <w:rStyle w:val="Emphasis"/>
          <w:highlight w:val="green"/>
        </w:rPr>
        <w:t>that fueled the gains against poverty</w:t>
      </w:r>
      <w:r w:rsidRPr="00E5378D">
        <w:rPr>
          <w:sz w:val="14"/>
        </w:rPr>
        <w:t xml:space="preserve"> over the past 2½ decades </w:t>
      </w:r>
      <w:r w:rsidRPr="00E5378D">
        <w:rPr>
          <w:rStyle w:val="Emphasis"/>
          <w:highlight w:val="green"/>
        </w:rPr>
        <w:t>has slowed</w:t>
      </w:r>
      <w:r w:rsidRPr="00E5378D">
        <w:rPr>
          <w:rStyle w:val="StyleUnderline"/>
          <w:highlight w:val="green"/>
        </w:rPr>
        <w:t xml:space="preserve">, </w:t>
      </w:r>
      <w:r w:rsidRPr="00E5378D">
        <w:rPr>
          <w:rStyle w:val="Emphasis"/>
          <w:highlight w:val="green"/>
        </w:rPr>
        <w:t>affecting particularly sub-Saharan Africa</w:t>
      </w:r>
      <w:r w:rsidRPr="00E5378D">
        <w:rPr>
          <w:sz w:val="14"/>
        </w:rPr>
        <w:t xml:space="preserve">, </w:t>
      </w:r>
      <w:r w:rsidRPr="00E5378D">
        <w:rPr>
          <w:rStyle w:val="StyleUnderline"/>
          <w:highlight w:val="green"/>
        </w:rPr>
        <w:t>which is home to about half of the world’s poorest people</w:t>
      </w:r>
      <w:r w:rsidRPr="00E5378D">
        <w:rPr>
          <w:sz w:val="14"/>
        </w:rPr>
        <w:t>. “</w:t>
      </w:r>
      <w:r w:rsidRPr="00E5378D">
        <w:rPr>
          <w:rStyle w:val="StyleUnderline"/>
          <w:highlight w:val="green"/>
        </w:rPr>
        <w:t xml:space="preserve">A reduction in poverty between now and 2030 </w:t>
      </w:r>
      <w:r w:rsidRPr="00E5378D">
        <w:rPr>
          <w:rStyle w:val="Emphasis"/>
          <w:highlight w:val="green"/>
        </w:rPr>
        <w:t>does depend on that growth</w:t>
      </w:r>
      <w:r w:rsidRPr="00E5378D">
        <w:rPr>
          <w:rStyle w:val="StyleUnderline"/>
          <w:highlight w:val="green"/>
        </w:rPr>
        <w:t>,</w:t>
      </w:r>
      <w:r w:rsidRPr="00E5378D">
        <w:rPr>
          <w:sz w:val="14"/>
        </w:rPr>
        <w:t xml:space="preserve">” </w:t>
      </w:r>
      <w:r w:rsidRPr="00E5378D">
        <w:rPr>
          <w:rStyle w:val="StyleUnderline"/>
          <w:highlight w:val="green"/>
        </w:rPr>
        <w:t xml:space="preserve">and </w:t>
      </w:r>
      <w:r w:rsidRPr="00E5378D">
        <w:rPr>
          <w:rStyle w:val="Emphasis"/>
          <w:highlight w:val="green"/>
        </w:rPr>
        <w:t>not only redistribution of wealth</w:t>
      </w:r>
      <w:r w:rsidRPr="00E5378D">
        <w:rPr>
          <w:sz w:val="14"/>
        </w:rPr>
        <w:t xml:space="preserve">, said Angus Deaton, a Nobel-winning economist at Princeton University who is an expert in inequality and poverty. </w:t>
      </w:r>
      <w:r w:rsidRPr="00E5378D">
        <w:rPr>
          <w:rStyle w:val="StyleUnderline"/>
          <w:highlight w:val="green"/>
        </w:rPr>
        <w:t>While sub-Saharan Africa has made strides economically over the past several years, trade is slowing now with China, its biggest trading partner.</w:t>
      </w:r>
      <w:r w:rsidRPr="00E5378D">
        <w:rPr>
          <w:rStyle w:val="StyleUnderline"/>
        </w:rPr>
        <w:t xml:space="preserve"> </w:t>
      </w:r>
      <w:r w:rsidRPr="00E5378D">
        <w:rPr>
          <w:rStyle w:val="StyleUnderline"/>
          <w:highlight w:val="green"/>
        </w:rPr>
        <w:t>Declines</w:t>
      </w:r>
      <w:r w:rsidRPr="00E5378D">
        <w:rPr>
          <w:sz w:val="14"/>
        </w:rPr>
        <w:t xml:space="preserve"> in the price of oil, iron ore, agricultural products and other such goods </w:t>
      </w:r>
      <w:r w:rsidRPr="00E5378D">
        <w:rPr>
          <w:rStyle w:val="StyleUnderline"/>
          <w:highlight w:val="green"/>
        </w:rPr>
        <w:t>are hampering growth for African countries</w:t>
      </w:r>
      <w:r w:rsidRPr="00E5378D">
        <w:rPr>
          <w:sz w:val="14"/>
        </w:rPr>
        <w:t xml:space="preserve"> such as Nigeria and Angola, which are major commodity exporters.</w:t>
      </w:r>
    </w:p>
    <w:p w14:paraId="538E092A" w14:textId="77777777" w:rsidR="004A717B" w:rsidRDefault="004A717B" w:rsidP="004A717B"/>
    <w:p w14:paraId="0B028393" w14:textId="77777777" w:rsidR="004A717B" w:rsidRDefault="004A717B" w:rsidP="004A717B">
      <w:pPr>
        <w:pStyle w:val="Heading4"/>
      </w:pPr>
      <w:r>
        <w:t xml:space="preserve">Global poverty is </w:t>
      </w:r>
      <w:r>
        <w:rPr>
          <w:i/>
          <w:u w:val="single"/>
        </w:rPr>
        <w:t>an</w:t>
      </w:r>
      <w:r w:rsidRPr="0060777D">
        <w:rPr>
          <w:i/>
          <w:u w:val="single"/>
        </w:rPr>
        <w:t xml:space="preserve"> underlying variable</w:t>
      </w:r>
      <w:r>
        <w:t xml:space="preserve">. It contributes to several modes of suffering. The impact’s more than statistical - each ones of these deaths is unacceptable. </w:t>
      </w:r>
    </w:p>
    <w:p w14:paraId="7A7E66C8" w14:textId="77777777" w:rsidR="004A717B" w:rsidRPr="00B5118A" w:rsidRDefault="004A717B" w:rsidP="004A717B">
      <w:pPr>
        <w:rPr>
          <w:rStyle w:val="Style13ptBold"/>
        </w:rPr>
      </w:pPr>
      <w:r>
        <w:rPr>
          <w:rStyle w:val="Style13ptBold"/>
        </w:rPr>
        <w:t>Barka</w:t>
      </w:r>
      <w:r w:rsidRPr="00B5118A">
        <w:rPr>
          <w:rStyle w:val="Style13ptBold"/>
        </w:rPr>
        <w:t>n ‘11</w:t>
      </w:r>
    </w:p>
    <w:p w14:paraId="5E39F254" w14:textId="77777777" w:rsidR="004A717B" w:rsidRPr="00B5118A" w:rsidRDefault="004A717B" w:rsidP="004A717B">
      <w:pPr>
        <w:rPr>
          <w:sz w:val="18"/>
          <w:szCs w:val="18"/>
          <w:u w:val="single"/>
        </w:rPr>
      </w:pPr>
      <w:r w:rsidRPr="00B5118A">
        <w:rPr>
          <w:sz w:val="18"/>
          <w:szCs w:val="18"/>
        </w:rPr>
        <w:t xml:space="preserve">Steven Barkan is a Professor and Chair of the Sociology department at the University of Maine. From: </w:t>
      </w:r>
      <w:r w:rsidRPr="00B5118A">
        <w:rPr>
          <w:sz w:val="18"/>
          <w:szCs w:val="18"/>
          <w:u w:val="single"/>
        </w:rPr>
        <w:t xml:space="preserve">Sociology: Understanding and Changing the Social World, Comprehensive Edition v. 1.0 – </w:t>
      </w:r>
      <w:r w:rsidRPr="00B5118A">
        <w:rPr>
          <w:sz w:val="18"/>
          <w:szCs w:val="18"/>
        </w:rPr>
        <w:t xml:space="preserve">available at: </w:t>
      </w:r>
      <w:hyperlink r:id="rId10" w:history="1">
        <w:r w:rsidRPr="00B5118A">
          <w:rPr>
            <w:rStyle w:val="Hyperlink"/>
            <w:sz w:val="18"/>
            <w:szCs w:val="18"/>
          </w:rPr>
          <w:t>https://saylordotorg.github.io/text_sociology-understanding-and-changing-the-social-world-comprehensive-edition/s12-02-the-impact-of-global-poverty.html</w:t>
        </w:r>
      </w:hyperlink>
    </w:p>
    <w:p w14:paraId="70125B1A" w14:textId="77777777" w:rsidR="004A717B" w:rsidRDefault="004A717B" w:rsidP="004A717B"/>
    <w:p w14:paraId="0B3DE571" w14:textId="77777777" w:rsidR="004A717B" w:rsidRPr="00B5118A" w:rsidRDefault="004A717B" w:rsidP="004A717B">
      <w:pPr>
        <w:rPr>
          <w:sz w:val="14"/>
        </w:rPr>
      </w:pPr>
      <w:r w:rsidRPr="0060777D">
        <w:rPr>
          <w:rStyle w:val="StyleUnderline"/>
          <w:highlight w:val="green"/>
        </w:rPr>
        <w:t>Behind all the numbers for poverty</w:t>
      </w:r>
      <w:r w:rsidRPr="00B5118A">
        <w:rPr>
          <w:sz w:val="14"/>
        </w:rPr>
        <w:t xml:space="preserve"> and inequality presented in the preceding pages </w:t>
      </w:r>
      <w:r w:rsidRPr="0060777D">
        <w:rPr>
          <w:rStyle w:val="StyleUnderline"/>
          <w:highlight w:val="green"/>
        </w:rPr>
        <w:t>are the lives of more than 1.4 billion</w:t>
      </w:r>
      <w:r w:rsidRPr="00B5118A">
        <w:rPr>
          <w:sz w:val="14"/>
        </w:rPr>
        <w:t xml:space="preserve"> desperately poor </w:t>
      </w:r>
      <w:r w:rsidRPr="0060777D">
        <w:rPr>
          <w:rStyle w:val="StyleUnderline"/>
          <w:highlight w:val="green"/>
        </w:rPr>
        <w:t xml:space="preserve">people across the world </w:t>
      </w:r>
      <w:proofErr w:type="gramStart"/>
      <w:r w:rsidRPr="0060777D">
        <w:rPr>
          <w:rStyle w:val="StyleUnderline"/>
          <w:highlight w:val="green"/>
        </w:rPr>
        <w:t>who</w:t>
      </w:r>
      <w:proofErr w:type="gramEnd"/>
      <w:r w:rsidRPr="0060777D">
        <w:rPr>
          <w:rStyle w:val="StyleUnderline"/>
          <w:highlight w:val="green"/>
        </w:rPr>
        <w:t xml:space="preserve"> live in some of the worst conditions possible.</w:t>
      </w:r>
      <w:r w:rsidRPr="00B5118A">
        <w:rPr>
          <w:sz w:val="14"/>
        </w:rPr>
        <w:t xml:space="preserve"> AIDS, malaria, starvation, and other deadly diseases are common. Many children die before reaching adolescence, and many adults die before reaching what in the richest nations would be considered middle age. Many people in the poorest nations are illiterate, and a college education remains as foreign to them as their way of life would be to us. </w:t>
      </w:r>
      <w:r w:rsidRPr="0060777D">
        <w:rPr>
          <w:rStyle w:val="StyleUnderline"/>
          <w:highlight w:val="green"/>
        </w:rPr>
        <w:t>Occasionally, we see the world’s poor in</w:t>
      </w:r>
      <w:r w:rsidRPr="0060777D">
        <w:rPr>
          <w:rStyle w:val="StyleUnderline"/>
        </w:rPr>
        <w:t xml:space="preserve"> </w:t>
      </w:r>
      <w:r w:rsidRPr="00B5118A">
        <w:rPr>
          <w:sz w:val="14"/>
        </w:rPr>
        <w:t xml:space="preserve">TV news reports or in film </w:t>
      </w:r>
      <w:r w:rsidRPr="0060777D">
        <w:rPr>
          <w:rStyle w:val="StyleUnderline"/>
          <w:highlight w:val="green"/>
        </w:rPr>
        <w:t>documentaries before they fade quickly from our minds.</w:t>
      </w:r>
      <w:r w:rsidRPr="0060777D">
        <w:rPr>
          <w:rStyle w:val="StyleUnderline"/>
        </w:rPr>
        <w:t xml:space="preserve"> </w:t>
      </w:r>
      <w:r w:rsidRPr="0060777D">
        <w:rPr>
          <w:rStyle w:val="StyleUnderline"/>
          <w:highlight w:val="green"/>
        </w:rPr>
        <w:t>Meanwhile, millions of people on our planet die every year</w:t>
      </w:r>
      <w:r w:rsidRPr="00B5118A">
        <w:rPr>
          <w:sz w:val="14"/>
        </w:rPr>
        <w:t xml:space="preserve"> because they do not have enough to eat, because they lack access to clean water or adequate sanitation, or because they lack access to medicine that is found in every CVS, Rite Aid, and Walgreens in the United States. As noted earlier, the United Nations Development Programme, the World Bank, and other international agencies issue annual reports on human development indicators that show the impact of living in a poor nation. This section begins with a look at some of the most important of these indicators. The status of a nation’s health is commonly considered perhaps the most important indicator of human development. </w:t>
      </w:r>
      <w:r w:rsidRPr="0060777D">
        <w:rPr>
          <w:rStyle w:val="StyleUnderline"/>
          <w:highlight w:val="green"/>
        </w:rPr>
        <w:t>When we look around the world, we see that global poverty is literally a matter of life and death.</w:t>
      </w:r>
      <w:r w:rsidRPr="0060777D">
        <w:rPr>
          <w:rStyle w:val="StyleUnderline"/>
        </w:rPr>
        <w:t xml:space="preserve"> </w:t>
      </w:r>
      <w:r w:rsidRPr="0060777D">
        <w:rPr>
          <w:rStyle w:val="StyleUnderline"/>
          <w:highlight w:val="green"/>
        </w:rPr>
        <w:t>The clearest evidence of this fact comes from data on life expectancy</w:t>
      </w:r>
      <w:r w:rsidRPr="00B5118A">
        <w:rPr>
          <w:sz w:val="14"/>
        </w:rPr>
        <w:t xml:space="preserve">, the average number of years that a nation’s citizens can be expected to live. </w:t>
      </w:r>
      <w:r w:rsidRPr="0060777D">
        <w:rPr>
          <w:rStyle w:val="StyleUnderline"/>
          <w:highlight w:val="green"/>
        </w:rPr>
        <w:t>Life expectancy certainly differs within each nation,</w:t>
      </w:r>
      <w:r w:rsidRPr="00B5118A">
        <w:rPr>
          <w:sz w:val="14"/>
        </w:rPr>
        <w:t xml:space="preserve"> with some people dying younger and others dying older, </w:t>
      </w:r>
      <w:r w:rsidRPr="0060777D">
        <w:rPr>
          <w:rStyle w:val="StyleUnderline"/>
          <w:highlight w:val="green"/>
        </w:rPr>
        <w:t>but poverty</w:t>
      </w:r>
      <w:r w:rsidRPr="00B5118A">
        <w:rPr>
          <w:sz w:val="14"/>
        </w:rPr>
        <w:t xml:space="preserve"> and related conditions </w:t>
      </w:r>
      <w:r w:rsidRPr="0060777D">
        <w:rPr>
          <w:rStyle w:val="Emphasis"/>
          <w:highlight w:val="green"/>
        </w:rPr>
        <w:t xml:space="preserve">affect </w:t>
      </w:r>
      <w:r w:rsidRPr="00B5118A">
        <w:rPr>
          <w:sz w:val="14"/>
        </w:rPr>
        <w:t>a nation’s overall</w:t>
      </w:r>
      <w:r w:rsidRPr="0060777D">
        <w:rPr>
          <w:rStyle w:val="Emphasis"/>
          <w:highlight w:val="green"/>
        </w:rPr>
        <w:t xml:space="preserve"> life expectancy to a startling degree.</w:t>
      </w:r>
      <w:r>
        <w:rPr>
          <w:rStyle w:val="Emphasis"/>
        </w:rPr>
        <w:t xml:space="preserve"> </w:t>
      </w:r>
      <w:r w:rsidRPr="00B5118A">
        <w:rPr>
          <w:sz w:val="14"/>
        </w:rPr>
        <w:t xml:space="preserve">A map of global life expectancy appears in Figure 9.7 "Average Life Expectancy Across the Globe (Years)". </w:t>
      </w:r>
      <w:r w:rsidRPr="0060777D">
        <w:rPr>
          <w:rStyle w:val="StyleUnderline"/>
          <w:highlight w:val="green"/>
        </w:rPr>
        <w:t>Life expectancy is highest in North America</w:t>
      </w:r>
      <w:r w:rsidRPr="00B5118A">
        <w:rPr>
          <w:sz w:val="14"/>
        </w:rPr>
        <w:t xml:space="preserve">, Western Europe, and certain other regions of the world </w:t>
      </w:r>
      <w:r w:rsidRPr="0060777D">
        <w:rPr>
          <w:rStyle w:val="StyleUnderline"/>
          <w:highlight w:val="green"/>
        </w:rPr>
        <w:t>and lowest in Africa and South Asia</w:t>
      </w:r>
      <w:r w:rsidRPr="00B5118A">
        <w:rPr>
          <w:sz w:val="14"/>
        </w:rPr>
        <w:t xml:space="preserve">, </w:t>
      </w:r>
      <w:r w:rsidRPr="0060777D">
        <w:rPr>
          <w:rStyle w:val="StyleUnderline"/>
          <w:highlight w:val="green"/>
        </w:rPr>
        <w:t xml:space="preserve">where life expectancy in many nations is </w:t>
      </w:r>
      <w:r w:rsidRPr="0060777D">
        <w:rPr>
          <w:rStyle w:val="Emphasis"/>
          <w:highlight w:val="green"/>
        </w:rPr>
        <w:t>some 30 years shorter</w:t>
      </w:r>
      <w:r w:rsidRPr="0060777D">
        <w:rPr>
          <w:rStyle w:val="StyleUnderline"/>
        </w:rPr>
        <w:t xml:space="preserve"> </w:t>
      </w:r>
      <w:r w:rsidRPr="00B5118A">
        <w:rPr>
          <w:sz w:val="14"/>
        </w:rPr>
        <w:t>than in other regions. Another way of visualizing the relationship between global poverty and life expectancy appears in Figure 9.8 "Global Stratification and Life Expectancy, 2006", which depicts average life expectancy for wealthy nations, upper-middle-income nations, lower-middle-income nations, and poor nations. Men in wealthy nations can expect to live 76 years on average, compared to only 56 in poor nations; women in wealthy nations can expect to live 82 years, compared to only 58 in poor nations. Life expectancy in poor nations is thus 20 and 24 years lower, respectively, for the two sexes.</w:t>
      </w:r>
    </w:p>
    <w:p w14:paraId="6097D03A" w14:textId="77777777" w:rsidR="00513F43" w:rsidRPr="00B31A2D" w:rsidRDefault="00513F43" w:rsidP="00513F43">
      <w:pPr>
        <w:rPr>
          <w:rFonts w:asciiTheme="minorHAnsi" w:hAnsiTheme="minorHAnsi"/>
        </w:rPr>
      </w:pPr>
    </w:p>
    <w:p w14:paraId="3B1C3968" w14:textId="77777777" w:rsidR="00513F43" w:rsidRPr="00B31A2D" w:rsidRDefault="001407D3" w:rsidP="00513F43">
      <w:pPr>
        <w:pStyle w:val="Heading3"/>
        <w:rPr>
          <w:rFonts w:asciiTheme="minorHAnsi" w:hAnsiTheme="minorHAnsi"/>
        </w:rPr>
      </w:pPr>
      <w:r>
        <w:rPr>
          <w:rFonts w:asciiTheme="minorHAnsi" w:hAnsiTheme="minorHAnsi"/>
        </w:rPr>
        <w:t xml:space="preserve">US-China </w:t>
      </w:r>
      <w:r w:rsidR="00513F43" w:rsidRPr="00B31A2D">
        <w:rPr>
          <w:rFonts w:asciiTheme="minorHAnsi" w:hAnsiTheme="minorHAnsi"/>
        </w:rPr>
        <w:t>Relations –</w:t>
      </w:r>
      <w:r>
        <w:rPr>
          <w:rFonts w:asciiTheme="minorHAnsi" w:hAnsiTheme="minorHAnsi"/>
        </w:rPr>
        <w:t xml:space="preserve"> Climate Change Module</w:t>
      </w:r>
    </w:p>
    <w:p w14:paraId="44D319AE" w14:textId="77777777" w:rsidR="001407D3" w:rsidRDefault="001407D3" w:rsidP="00513F43">
      <w:pPr>
        <w:rPr>
          <w:rFonts w:asciiTheme="minorHAnsi" w:hAnsiTheme="minorHAnsi"/>
        </w:rPr>
      </w:pPr>
    </w:p>
    <w:p w14:paraId="718D0C50" w14:textId="77777777" w:rsidR="001407D3" w:rsidRDefault="001407D3" w:rsidP="001407D3">
      <w:pPr>
        <w:pStyle w:val="Heading4"/>
      </w:pPr>
      <w:r>
        <w:t xml:space="preserve">US-Sino ties are key to harmonize approaches to check </w:t>
      </w:r>
      <w:r w:rsidRPr="004B5EAA">
        <w:rPr>
          <w:i/>
          <w:u w:val="single"/>
        </w:rPr>
        <w:t>climate change</w:t>
      </w:r>
      <w:r>
        <w:t xml:space="preserve"> </w:t>
      </w:r>
    </w:p>
    <w:p w14:paraId="4B1E4CAD" w14:textId="77777777" w:rsidR="001407D3" w:rsidRDefault="001407D3" w:rsidP="001407D3"/>
    <w:p w14:paraId="64706D2D" w14:textId="77777777" w:rsidR="001407D3" w:rsidRPr="00320B3F" w:rsidRDefault="001407D3" w:rsidP="001407D3">
      <w:pPr>
        <w:rPr>
          <w:rStyle w:val="Style13ptBold"/>
        </w:rPr>
      </w:pPr>
      <w:r>
        <w:rPr>
          <w:rStyle w:val="Style13ptBold"/>
        </w:rPr>
        <w:t>Rudd ‘</w:t>
      </w:r>
      <w:r w:rsidRPr="00320B3F">
        <w:rPr>
          <w:rStyle w:val="Style13ptBold"/>
        </w:rPr>
        <w:t>15</w:t>
      </w:r>
    </w:p>
    <w:p w14:paraId="48193981" w14:textId="77777777" w:rsidR="001407D3" w:rsidRPr="004B5EAA" w:rsidRDefault="001407D3" w:rsidP="001407D3">
      <w:pPr>
        <w:rPr>
          <w:sz w:val="18"/>
          <w:szCs w:val="18"/>
        </w:rPr>
      </w:pPr>
      <w:r w:rsidRPr="004B5EAA">
        <w:rPr>
          <w:sz w:val="18"/>
          <w:szCs w:val="18"/>
        </w:rPr>
        <w:t>Kevin Rudd, President of the Asia Society Policy Institute and former Prime Minister of Australia</w:t>
      </w:r>
      <w:r>
        <w:rPr>
          <w:sz w:val="18"/>
          <w:szCs w:val="18"/>
        </w:rPr>
        <w:t xml:space="preserve">.  In February 2014, he was named a Senior Fellow with John F. Kennedy School of Government at Harvard University, where he completed a major research effort on the future of China-United States relations. </w:t>
      </w:r>
      <w:r w:rsidRPr="004B5EAA">
        <w:rPr>
          <w:sz w:val="18"/>
          <w:szCs w:val="18"/>
        </w:rPr>
        <w:t xml:space="preserve"> – “The 'New Normal' of Bilateral Relationships” – Beijing Review - NO. 21 - May 18, 2015 - http://www.bjreview.com.cn/print/txt/2015-05/18/content_688317.htm</w:t>
      </w:r>
    </w:p>
    <w:p w14:paraId="0ABFE1C2" w14:textId="77777777" w:rsidR="001407D3" w:rsidRDefault="001407D3" w:rsidP="001407D3"/>
    <w:p w14:paraId="7E44856C" w14:textId="77777777" w:rsidR="001407D3" w:rsidRPr="00320B3F" w:rsidRDefault="001407D3" w:rsidP="001407D3">
      <w:pPr>
        <w:rPr>
          <w:sz w:val="16"/>
        </w:rPr>
      </w:pPr>
      <w:r w:rsidRPr="001407D3">
        <w:rPr>
          <w:rStyle w:val="StyleUnderline"/>
          <w:highlight w:val="green"/>
        </w:rPr>
        <w:t>If the</w:t>
      </w:r>
      <w:r w:rsidRPr="00320B3F">
        <w:rPr>
          <w:sz w:val="16"/>
        </w:rPr>
        <w:t xml:space="preserve"> [</w:t>
      </w:r>
      <w:r w:rsidRPr="001407D3">
        <w:rPr>
          <w:rStyle w:val="StyleUnderline"/>
          <w:highlight w:val="green"/>
        </w:rPr>
        <w:t>U</w:t>
      </w:r>
      <w:r w:rsidRPr="00320B3F">
        <w:rPr>
          <w:sz w:val="16"/>
        </w:rPr>
        <w:t xml:space="preserve">nited </w:t>
      </w:r>
      <w:r w:rsidRPr="001407D3">
        <w:rPr>
          <w:rStyle w:val="StyleUnderline"/>
          <w:highlight w:val="green"/>
        </w:rPr>
        <w:t>S</w:t>
      </w:r>
      <w:r w:rsidRPr="00320B3F">
        <w:rPr>
          <w:sz w:val="16"/>
        </w:rPr>
        <w:t xml:space="preserve">tates </w:t>
      </w:r>
      <w:r w:rsidRPr="001407D3">
        <w:rPr>
          <w:rStyle w:val="StyleUnderline"/>
          <w:highlight w:val="green"/>
        </w:rPr>
        <w:t>and China</w:t>
      </w:r>
      <w:r w:rsidRPr="00320B3F">
        <w:rPr>
          <w:sz w:val="16"/>
        </w:rPr>
        <w:t xml:space="preserve">] </w:t>
      </w:r>
      <w:r w:rsidRPr="001407D3">
        <w:rPr>
          <w:rStyle w:val="StyleUnderline"/>
          <w:highlight w:val="green"/>
        </w:rPr>
        <w:t xml:space="preserve">can conclude the </w:t>
      </w:r>
      <w:r w:rsidRPr="001407D3">
        <w:rPr>
          <w:rStyle w:val="Emphasis"/>
          <w:highlight w:val="green"/>
        </w:rPr>
        <w:t>b</w:t>
      </w:r>
      <w:r w:rsidRPr="00320B3F">
        <w:rPr>
          <w:rStyle w:val="StyleUnderline"/>
        </w:rPr>
        <w:t>ilateral</w:t>
      </w:r>
      <w:r w:rsidRPr="001407D3">
        <w:rPr>
          <w:rStyle w:val="StyleUnderline"/>
          <w:highlight w:val="green"/>
        </w:rPr>
        <w:t xml:space="preserve"> </w:t>
      </w:r>
      <w:r w:rsidRPr="001407D3">
        <w:rPr>
          <w:rStyle w:val="Emphasis"/>
          <w:highlight w:val="green"/>
        </w:rPr>
        <w:t>i</w:t>
      </w:r>
      <w:r w:rsidRPr="00320B3F">
        <w:rPr>
          <w:rStyle w:val="StyleUnderline"/>
        </w:rPr>
        <w:t xml:space="preserve">nvestment </w:t>
      </w:r>
      <w:r w:rsidRPr="001407D3">
        <w:rPr>
          <w:rStyle w:val="Emphasis"/>
          <w:highlight w:val="green"/>
        </w:rPr>
        <w:t>t</w:t>
      </w:r>
      <w:r w:rsidRPr="001407D3">
        <w:rPr>
          <w:rStyle w:val="StyleUnderline"/>
          <w:highlight w:val="green"/>
        </w:rPr>
        <w:t>reaty</w:t>
      </w:r>
      <w:r w:rsidRPr="00320B3F">
        <w:rPr>
          <w:sz w:val="16"/>
        </w:rPr>
        <w:t xml:space="preserve">, </w:t>
      </w:r>
      <w:r w:rsidRPr="001407D3">
        <w:rPr>
          <w:rStyle w:val="Emphasis"/>
          <w:highlight w:val="green"/>
        </w:rPr>
        <w:t>this will be a huge impetus.</w:t>
      </w:r>
      <w:r w:rsidRPr="00320B3F">
        <w:rPr>
          <w:sz w:val="16"/>
        </w:rPr>
        <w:t xml:space="preserve"> Regionally, </w:t>
      </w:r>
      <w:r w:rsidRPr="001407D3">
        <w:rPr>
          <w:rStyle w:val="StyleUnderline"/>
          <w:highlight w:val="green"/>
        </w:rPr>
        <w:t>there are significant differences in</w:t>
      </w:r>
      <w:r w:rsidRPr="00320B3F">
        <w:rPr>
          <w:sz w:val="16"/>
        </w:rPr>
        <w:t xml:space="preserve"> terms of different </w:t>
      </w:r>
      <w:r w:rsidRPr="001407D3">
        <w:rPr>
          <w:rStyle w:val="StyleUnderline"/>
          <w:highlight w:val="green"/>
        </w:rPr>
        <w:t>territorial claims</w:t>
      </w:r>
      <w:r w:rsidRPr="00320B3F">
        <w:rPr>
          <w:sz w:val="16"/>
        </w:rPr>
        <w:t xml:space="preserve"> in areas around China's coast, </w:t>
      </w:r>
      <w:r w:rsidRPr="001407D3">
        <w:rPr>
          <w:rStyle w:val="StyleUnderline"/>
          <w:highlight w:val="green"/>
        </w:rPr>
        <w:t xml:space="preserve">in the </w:t>
      </w:r>
      <w:r w:rsidRPr="001407D3">
        <w:rPr>
          <w:rStyle w:val="Emphasis"/>
          <w:highlight w:val="green"/>
        </w:rPr>
        <w:t>East China Sea</w:t>
      </w:r>
      <w:r w:rsidRPr="00320B3F">
        <w:rPr>
          <w:sz w:val="16"/>
        </w:rPr>
        <w:t xml:space="preserve"> </w:t>
      </w:r>
      <w:r w:rsidRPr="001407D3">
        <w:rPr>
          <w:rStyle w:val="StyleUnderline"/>
          <w:highlight w:val="green"/>
        </w:rPr>
        <w:t>and</w:t>
      </w:r>
      <w:r w:rsidRPr="00320B3F">
        <w:rPr>
          <w:sz w:val="16"/>
        </w:rPr>
        <w:t xml:space="preserve"> the </w:t>
      </w:r>
      <w:r w:rsidRPr="001407D3">
        <w:rPr>
          <w:rStyle w:val="Emphasis"/>
          <w:highlight w:val="green"/>
        </w:rPr>
        <w:t>South China Sea</w:t>
      </w:r>
      <w:r w:rsidRPr="00320B3F">
        <w:rPr>
          <w:sz w:val="16"/>
        </w:rPr>
        <w:t xml:space="preserve">. Globally, great cooperation has already begun in the area of climate change. But I conclude with this. </w:t>
      </w:r>
      <w:r w:rsidRPr="001407D3">
        <w:rPr>
          <w:rStyle w:val="StyleUnderline"/>
          <w:highlight w:val="green"/>
        </w:rPr>
        <w:t>If the two governments have a strategic framework to manage their differences, and to expand their areas of cooperation, they may</w:t>
      </w:r>
      <w:r w:rsidRPr="00320B3F">
        <w:rPr>
          <w:sz w:val="16"/>
        </w:rPr>
        <w:t xml:space="preserve"> in time </w:t>
      </w:r>
      <w:r w:rsidRPr="001407D3">
        <w:rPr>
          <w:rStyle w:val="StyleUnderline"/>
          <w:highlight w:val="green"/>
        </w:rPr>
        <w:t>discover that they have</w:t>
      </w:r>
      <w:r w:rsidRPr="00320B3F">
        <w:rPr>
          <w:sz w:val="16"/>
        </w:rPr>
        <w:t xml:space="preserve"> in the 21st century </w:t>
      </w:r>
      <w:r w:rsidRPr="001407D3">
        <w:rPr>
          <w:rStyle w:val="StyleUnderline"/>
          <w:highlight w:val="green"/>
        </w:rPr>
        <w:t>a combined purpose.</w:t>
      </w:r>
      <w:r w:rsidRPr="00320B3F">
        <w:rPr>
          <w:rStyle w:val="StyleUnderline"/>
        </w:rPr>
        <w:t xml:space="preserve"> </w:t>
      </w:r>
      <w:r w:rsidRPr="00320B3F">
        <w:rPr>
          <w:rStyle w:val="Emphasis"/>
        </w:rPr>
        <w:t>What is that combined purpose?</w:t>
      </w:r>
      <w:r w:rsidRPr="00320B3F">
        <w:rPr>
          <w:sz w:val="16"/>
        </w:rPr>
        <w:t xml:space="preserve"> </w:t>
      </w:r>
      <w:r w:rsidRPr="001407D3">
        <w:rPr>
          <w:rStyle w:val="StyleUnderline"/>
          <w:highlight w:val="green"/>
        </w:rPr>
        <w:t>There are so many threats out there common to China and</w:t>
      </w:r>
      <w:r w:rsidRPr="00320B3F">
        <w:rPr>
          <w:sz w:val="16"/>
        </w:rPr>
        <w:t xml:space="preserve"> common to </w:t>
      </w:r>
      <w:r w:rsidRPr="001407D3">
        <w:rPr>
          <w:rStyle w:val="StyleUnderline"/>
          <w:highlight w:val="green"/>
        </w:rPr>
        <w:t>the U</w:t>
      </w:r>
      <w:r w:rsidRPr="00320B3F">
        <w:rPr>
          <w:rStyle w:val="StyleUnderline"/>
        </w:rPr>
        <w:t>nited</w:t>
      </w:r>
      <w:r w:rsidRPr="001407D3">
        <w:rPr>
          <w:rStyle w:val="StyleUnderline"/>
          <w:highlight w:val="green"/>
        </w:rPr>
        <w:t xml:space="preserve"> S</w:t>
      </w:r>
      <w:r w:rsidRPr="00320B3F">
        <w:rPr>
          <w:rStyle w:val="StyleUnderline"/>
        </w:rPr>
        <w:t>tates</w:t>
      </w:r>
      <w:r w:rsidRPr="001407D3">
        <w:rPr>
          <w:rStyle w:val="StyleUnderline"/>
          <w:highlight w:val="green"/>
        </w:rPr>
        <w:t>,</w:t>
      </w:r>
      <w:r w:rsidRPr="00320B3F">
        <w:rPr>
          <w:sz w:val="16"/>
        </w:rPr>
        <w:t xml:space="preserve"> that they start to be much larger than any disagreements China might have with the United States, or the United States may have with China. When I look at terrorism, it's an external threat to China and to the United States, and to all civilized peoples. It's a threat to order. When I look also at other areas, we've mentioned, </w:t>
      </w:r>
      <w:r w:rsidRPr="001407D3">
        <w:rPr>
          <w:rStyle w:val="StyleUnderline"/>
          <w:highlight w:val="green"/>
        </w:rPr>
        <w:t>of course</w:t>
      </w:r>
      <w:r w:rsidRPr="00320B3F">
        <w:rPr>
          <w:sz w:val="16"/>
        </w:rPr>
        <w:t xml:space="preserve">, the problem of </w:t>
      </w:r>
      <w:r w:rsidRPr="001407D3">
        <w:rPr>
          <w:rStyle w:val="StyleUnderline"/>
          <w:highlight w:val="green"/>
        </w:rPr>
        <w:t>climate change</w:t>
      </w:r>
      <w:r w:rsidRPr="00320B3F">
        <w:rPr>
          <w:sz w:val="16"/>
        </w:rPr>
        <w:t xml:space="preserve">, but then, its offshoots such as </w:t>
      </w:r>
      <w:r w:rsidRPr="001407D3">
        <w:rPr>
          <w:rStyle w:val="Emphasis"/>
          <w:highlight w:val="green"/>
        </w:rPr>
        <w:t>food insecurity</w:t>
      </w:r>
      <w:r w:rsidRPr="00320B3F">
        <w:rPr>
          <w:sz w:val="16"/>
        </w:rPr>
        <w:t xml:space="preserve"> </w:t>
      </w:r>
      <w:r w:rsidRPr="001407D3">
        <w:rPr>
          <w:rStyle w:val="StyleUnderline"/>
          <w:highlight w:val="green"/>
        </w:rPr>
        <w:t>and</w:t>
      </w:r>
      <w:r w:rsidRPr="001407D3">
        <w:rPr>
          <w:rStyle w:val="Emphasis"/>
          <w:highlight w:val="green"/>
        </w:rPr>
        <w:t xml:space="preserve"> water insecurity</w:t>
      </w:r>
      <w:r w:rsidRPr="00320B3F">
        <w:rPr>
          <w:sz w:val="16"/>
        </w:rPr>
        <w:t xml:space="preserve">. And </w:t>
      </w:r>
      <w:r w:rsidRPr="00320B3F">
        <w:rPr>
          <w:rStyle w:val="Emphasis"/>
        </w:rPr>
        <w:t>the list goes on.</w:t>
      </w:r>
      <w:r w:rsidRPr="00320B3F">
        <w:rPr>
          <w:sz w:val="16"/>
        </w:rPr>
        <w:t xml:space="preserve"> External threats to financial stability, external threats to other forms of stability as well. So my argument is that </w:t>
      </w:r>
      <w:r w:rsidRPr="001407D3">
        <w:rPr>
          <w:rStyle w:val="StyleUnderline"/>
          <w:highlight w:val="green"/>
        </w:rPr>
        <w:t>if we focus on the things that unite rather than</w:t>
      </w:r>
      <w:r w:rsidRPr="00320B3F">
        <w:rPr>
          <w:sz w:val="16"/>
        </w:rPr>
        <w:t xml:space="preserve"> the things </w:t>
      </w:r>
      <w:r w:rsidRPr="001407D3">
        <w:rPr>
          <w:rStyle w:val="StyleUnderline"/>
          <w:highlight w:val="green"/>
        </w:rPr>
        <w:t xml:space="preserve">that divide, there will be a large </w:t>
      </w:r>
      <w:r w:rsidRPr="001407D3">
        <w:rPr>
          <w:rStyle w:val="Emphasis"/>
          <w:highlight w:val="green"/>
        </w:rPr>
        <w:t>unleashing of political energy to deal with</w:t>
      </w:r>
      <w:r w:rsidRPr="00320B3F">
        <w:rPr>
          <w:sz w:val="16"/>
        </w:rPr>
        <w:t xml:space="preserve"> underlying </w:t>
      </w:r>
      <w:r w:rsidRPr="001407D3">
        <w:rPr>
          <w:rStyle w:val="Emphasis"/>
          <w:highlight w:val="green"/>
        </w:rPr>
        <w:t>problems</w:t>
      </w:r>
      <w:r w:rsidRPr="00320B3F">
        <w:rPr>
          <w:sz w:val="16"/>
        </w:rPr>
        <w:t xml:space="preserve"> in the relationship as well.</w:t>
      </w:r>
    </w:p>
    <w:p w14:paraId="25BF780C" w14:textId="77777777" w:rsidR="001407D3" w:rsidRDefault="001407D3" w:rsidP="00513F43">
      <w:pPr>
        <w:rPr>
          <w:rFonts w:asciiTheme="minorHAnsi" w:hAnsiTheme="minorHAnsi"/>
        </w:rPr>
      </w:pPr>
    </w:p>
    <w:p w14:paraId="3D6D28EB" w14:textId="77777777" w:rsidR="001407D3" w:rsidRDefault="001407D3" w:rsidP="001407D3">
      <w:pPr>
        <w:pStyle w:val="Heading4"/>
      </w:pPr>
      <w:r>
        <w:t xml:space="preserve">US-Sino ties can break global inaction – together, the two nations can galvanize many allies. </w:t>
      </w:r>
    </w:p>
    <w:p w14:paraId="1FC7A0EE" w14:textId="77777777" w:rsidR="001407D3" w:rsidRPr="00350B9A" w:rsidRDefault="001407D3" w:rsidP="001407D3">
      <w:pPr>
        <w:rPr>
          <w:rStyle w:val="Style13ptBold"/>
        </w:rPr>
      </w:pPr>
      <w:r w:rsidRPr="00350B9A">
        <w:rPr>
          <w:rStyle w:val="Style13ptBold"/>
        </w:rPr>
        <w:t>Florick ‘15</w:t>
      </w:r>
    </w:p>
    <w:p w14:paraId="487590F8" w14:textId="77777777" w:rsidR="001407D3" w:rsidRPr="00350B9A" w:rsidRDefault="001407D3" w:rsidP="001407D3">
      <w:pPr>
        <w:rPr>
          <w:sz w:val="18"/>
          <w:szCs w:val="18"/>
        </w:rPr>
      </w:pPr>
      <w:proofErr w:type="gramStart"/>
      <w:r w:rsidRPr="00350B9A">
        <w:rPr>
          <w:sz w:val="18"/>
          <w:szCs w:val="18"/>
        </w:rPr>
        <w:t>et</w:t>
      </w:r>
      <w:proofErr w:type="gramEnd"/>
      <w:r w:rsidRPr="00350B9A">
        <w:rPr>
          <w:sz w:val="18"/>
          <w:szCs w:val="18"/>
        </w:rPr>
        <w:t xml:space="preserve"> al; Davis Florick is a master's candidate in East-West Studies at Creighton University. His areas of concentration include, but are not limited to. </w:t>
      </w:r>
      <w:proofErr w:type="gramStart"/>
      <w:r w:rsidRPr="00350B9A">
        <w:rPr>
          <w:sz w:val="18"/>
          <w:szCs w:val="18"/>
        </w:rPr>
        <w:t>East Asia and former Warsaw Pact and Soviet Union states.</w:t>
      </w:r>
      <w:proofErr w:type="gramEnd"/>
      <w:r w:rsidRPr="00350B9A">
        <w:rPr>
          <w:sz w:val="18"/>
          <w:szCs w:val="18"/>
        </w:rPr>
        <w:t xml:space="preserve"> He was recently interviewed, in print, by Voice of America regarding North Korean tunnels under the Demilitarized Zone and. on television, with Consider This... where he discussed the recent upheaval in Ukraine. He has also been published in International Affairs Forum, the World Business Institute. </w:t>
      </w:r>
      <w:proofErr w:type="gramStart"/>
      <w:r w:rsidRPr="00350B9A">
        <w:rPr>
          <w:sz w:val="18"/>
          <w:szCs w:val="18"/>
        </w:rPr>
        <w:t>and</w:t>
      </w:r>
      <w:proofErr w:type="gramEnd"/>
      <w:r w:rsidRPr="00350B9A">
        <w:rPr>
          <w:sz w:val="18"/>
          <w:szCs w:val="18"/>
        </w:rPr>
        <w:t xml:space="preserve"> previously in International Affairs Review. “Remapping U.S.-China Relations: A Holistic Approach to Building Long-Term Confidence and Transparency” – International Affairs Review - Volume XXIII, Number 3 • Summer 2015 – available at: http://www.iar-gwu.org/sites/default/files/articlepdfs/China%20Special%20Issue%20DOC%20C%20-%2002%20Remapping%20US-China%20Relations%20-%20Florick%20and%20Cronkleton.pdf</w:t>
      </w:r>
    </w:p>
    <w:p w14:paraId="61475102" w14:textId="77777777" w:rsidR="001407D3" w:rsidRDefault="001407D3" w:rsidP="001407D3"/>
    <w:p w14:paraId="07FBAE8B" w14:textId="77777777" w:rsidR="001407D3" w:rsidRPr="00CF638E" w:rsidRDefault="001407D3" w:rsidP="001407D3">
      <w:pPr>
        <w:rPr>
          <w:rStyle w:val="Emphasis"/>
        </w:rPr>
      </w:pPr>
      <w:r w:rsidRPr="00CF638E">
        <w:rPr>
          <w:sz w:val="16"/>
        </w:rPr>
        <w:t xml:space="preserve">Perhaps </w:t>
      </w:r>
      <w:r w:rsidRPr="001407D3">
        <w:rPr>
          <w:rStyle w:val="StyleUnderline"/>
          <w:highlight w:val="green"/>
        </w:rPr>
        <w:t>no two countries have a greater impact on energy and environmental</w:t>
      </w:r>
      <w:r w:rsidRPr="00CF638E">
        <w:rPr>
          <w:rStyle w:val="StyleUnderline"/>
        </w:rPr>
        <w:t xml:space="preserve"> </w:t>
      </w:r>
      <w:r w:rsidRPr="00CF638E">
        <w:rPr>
          <w:sz w:val="16"/>
        </w:rPr>
        <w:t xml:space="preserve">security </w:t>
      </w:r>
      <w:r w:rsidRPr="001407D3">
        <w:rPr>
          <w:rStyle w:val="StyleUnderline"/>
          <w:highlight w:val="green"/>
        </w:rPr>
        <w:t>strategy than China and the U</w:t>
      </w:r>
      <w:r w:rsidRPr="00CF638E">
        <w:rPr>
          <w:rStyle w:val="StyleUnderline"/>
        </w:rPr>
        <w:t xml:space="preserve">nited </w:t>
      </w:r>
      <w:r w:rsidRPr="001407D3">
        <w:rPr>
          <w:rStyle w:val="StyleUnderline"/>
          <w:highlight w:val="green"/>
        </w:rPr>
        <w:t>S</w:t>
      </w:r>
      <w:r w:rsidRPr="00CF638E">
        <w:rPr>
          <w:rStyle w:val="StyleUnderline"/>
        </w:rPr>
        <w:t>tates</w:t>
      </w:r>
      <w:r w:rsidRPr="001407D3">
        <w:rPr>
          <w:rStyle w:val="StyleUnderline"/>
          <w:highlight w:val="green"/>
        </w:rPr>
        <w:t>.</w:t>
      </w:r>
      <w:r w:rsidRPr="00CF638E">
        <w:rPr>
          <w:rStyle w:val="StyleUnderline"/>
        </w:rPr>
        <w:t xml:space="preserve"> China finds itself in an incredibly resource constrained environment without </w:t>
      </w:r>
      <w:r w:rsidRPr="00CF638E">
        <w:rPr>
          <w:sz w:val="16"/>
        </w:rPr>
        <w:t xml:space="preserve">the necessary </w:t>
      </w:r>
      <w:r w:rsidRPr="00CF638E">
        <w:rPr>
          <w:rStyle w:val="StyleUnderline"/>
        </w:rPr>
        <w:t>environmental and resource management capabilities</w:t>
      </w:r>
      <w:r w:rsidRPr="00CF638E">
        <w:rPr>
          <w:sz w:val="16"/>
        </w:rPr>
        <w:t xml:space="preserve">. Moreover, </w:t>
      </w:r>
      <w:r w:rsidRPr="001407D3">
        <w:rPr>
          <w:rStyle w:val="StyleUnderline"/>
          <w:highlight w:val="green"/>
        </w:rPr>
        <w:t>the consequences of environmental degradation are not limited to any particular location and must be solved multilaterally</w:t>
      </w:r>
      <w:r w:rsidRPr="00CF638E">
        <w:rPr>
          <w:sz w:val="16"/>
        </w:rPr>
        <w:t xml:space="preserve"> </w:t>
      </w:r>
      <w:r w:rsidRPr="001407D3">
        <w:rPr>
          <w:rStyle w:val="StyleUnderline"/>
          <w:highlight w:val="green"/>
        </w:rPr>
        <w:t xml:space="preserve">to shape </w:t>
      </w:r>
      <w:r w:rsidRPr="001407D3">
        <w:rPr>
          <w:rStyle w:val="Emphasis"/>
          <w:highlight w:val="green"/>
        </w:rPr>
        <w:t>not only</w:t>
      </w:r>
      <w:r w:rsidRPr="001407D3">
        <w:rPr>
          <w:rStyle w:val="StyleUnderline"/>
          <w:highlight w:val="green"/>
        </w:rPr>
        <w:t xml:space="preserve"> the U</w:t>
      </w:r>
      <w:r w:rsidRPr="00CF638E">
        <w:rPr>
          <w:rStyle w:val="StyleUnderline"/>
        </w:rPr>
        <w:t xml:space="preserve">nited </w:t>
      </w:r>
      <w:r w:rsidRPr="001407D3">
        <w:rPr>
          <w:rStyle w:val="StyleUnderline"/>
          <w:highlight w:val="green"/>
        </w:rPr>
        <w:t>St</w:t>
      </w:r>
      <w:r w:rsidRPr="00CF638E">
        <w:rPr>
          <w:rStyle w:val="StyleUnderline"/>
        </w:rPr>
        <w:t>ates</w:t>
      </w:r>
      <w:r w:rsidRPr="001407D3">
        <w:rPr>
          <w:rStyle w:val="StyleUnderline"/>
          <w:highlight w:val="green"/>
        </w:rPr>
        <w:t xml:space="preserve"> and China's own domestic policies,</w:t>
      </w:r>
      <w:r w:rsidRPr="00CF638E">
        <w:rPr>
          <w:sz w:val="16"/>
        </w:rPr>
        <w:t xml:space="preserve"> </w:t>
      </w:r>
      <w:r w:rsidRPr="001407D3">
        <w:rPr>
          <w:rStyle w:val="Emphasis"/>
          <w:highlight w:val="green"/>
        </w:rPr>
        <w:t>but also those of their global partners and allies.</w:t>
      </w:r>
      <w:r w:rsidRPr="00CF638E">
        <w:rPr>
          <w:sz w:val="16"/>
        </w:rPr>
        <w:t xml:space="preserve"> </w:t>
      </w:r>
      <w:r w:rsidRPr="001407D3">
        <w:rPr>
          <w:rStyle w:val="StyleUnderline"/>
          <w:highlight w:val="green"/>
        </w:rPr>
        <w:t>Beijing and Washington's advocacy</w:t>
      </w:r>
      <w:r w:rsidRPr="00CF638E">
        <w:rPr>
          <w:sz w:val="16"/>
        </w:rPr>
        <w:t xml:space="preserve"> for things such as resource preservation and environmental sustainability </w:t>
      </w:r>
      <w:r w:rsidRPr="001407D3">
        <w:rPr>
          <w:rStyle w:val="Emphasis"/>
          <w:highlight w:val="green"/>
        </w:rPr>
        <w:t>is vital to raising awareness and funding.</w:t>
      </w:r>
      <w:r w:rsidRPr="00CF638E">
        <w:rPr>
          <w:sz w:val="16"/>
        </w:rPr>
        <w:t xml:space="preserve"> </w:t>
      </w:r>
      <w:r w:rsidRPr="001407D3">
        <w:rPr>
          <w:rStyle w:val="StyleUnderline"/>
          <w:highlight w:val="green"/>
        </w:rPr>
        <w:t>The long-term commitment required to solve these systemic issues</w:t>
      </w:r>
      <w:r w:rsidRPr="00CF638E">
        <w:rPr>
          <w:sz w:val="16"/>
        </w:rPr>
        <w:t xml:space="preserve"> further </w:t>
      </w:r>
      <w:r w:rsidRPr="001407D3">
        <w:rPr>
          <w:rStyle w:val="Emphasis"/>
          <w:highlight w:val="green"/>
        </w:rPr>
        <w:t>necessitates U.S.-Chinese coop</w:t>
      </w:r>
      <w:r w:rsidRPr="00CF638E">
        <w:rPr>
          <w:sz w:val="16"/>
        </w:rPr>
        <w:t xml:space="preserve">eration. </w:t>
      </w:r>
      <w:r w:rsidRPr="001407D3">
        <w:rPr>
          <w:rStyle w:val="StyleUnderline"/>
          <w:highlight w:val="green"/>
        </w:rPr>
        <w:t xml:space="preserve">By developing joint resolutions, Beijing and Washington will stand a much better opportunity of garnering international support for </w:t>
      </w:r>
      <w:r w:rsidRPr="001407D3">
        <w:rPr>
          <w:rStyle w:val="Emphasis"/>
          <w:highlight w:val="green"/>
        </w:rPr>
        <w:t>real, positive change.</w:t>
      </w:r>
    </w:p>
    <w:p w14:paraId="5D63C4CA" w14:textId="77777777" w:rsidR="001407D3" w:rsidRDefault="001407D3" w:rsidP="00513F43">
      <w:pPr>
        <w:rPr>
          <w:rFonts w:asciiTheme="minorHAnsi" w:hAnsiTheme="minorHAnsi"/>
        </w:rPr>
      </w:pPr>
    </w:p>
    <w:p w14:paraId="57815F5C" w14:textId="77777777" w:rsidR="001407D3" w:rsidRDefault="001407D3" w:rsidP="00513F43">
      <w:pPr>
        <w:rPr>
          <w:rFonts w:asciiTheme="minorHAnsi" w:hAnsiTheme="minorHAnsi"/>
        </w:rPr>
      </w:pPr>
    </w:p>
    <w:p w14:paraId="19342E6E" w14:textId="77777777" w:rsidR="001407D3" w:rsidRPr="006915A4" w:rsidRDefault="001407D3" w:rsidP="001407D3">
      <w:pPr>
        <w:pStyle w:val="Heading4"/>
      </w:pPr>
      <w:r>
        <w:t xml:space="preserve">Climate Change </w:t>
      </w:r>
      <w:r w:rsidRPr="006915A4">
        <w:t>is real and anthropogenic</w:t>
      </w:r>
    </w:p>
    <w:p w14:paraId="01E5FBEB" w14:textId="77777777" w:rsidR="001407D3" w:rsidRPr="00DF0AD3" w:rsidRDefault="001407D3" w:rsidP="001407D3">
      <w:pPr>
        <w:rPr>
          <w:rStyle w:val="Style13ptBold"/>
        </w:rPr>
      </w:pPr>
      <w:r w:rsidRPr="00DF0AD3">
        <w:rPr>
          <w:rStyle w:val="Style13ptBold"/>
        </w:rPr>
        <w:t xml:space="preserve">EDF ‘9 </w:t>
      </w:r>
    </w:p>
    <w:p w14:paraId="6EFE248F" w14:textId="77777777" w:rsidR="001407D3" w:rsidRPr="003E331A" w:rsidRDefault="001407D3" w:rsidP="001407D3">
      <w:pPr>
        <w:rPr>
          <w:sz w:val="16"/>
          <w:szCs w:val="16"/>
        </w:rPr>
      </w:pPr>
      <w:r w:rsidRPr="003E331A">
        <w:rPr>
          <w:sz w:val="16"/>
          <w:szCs w:val="16"/>
        </w:rPr>
        <w:t>[Environmental Defense Fund, a US-based nonprofit environmental advocacy group, “Global Warming Myths and Facts,” 1/13/2009, http://mrgreenbiz.wordpress.com/2009/01/13/global-warming-myths-and-facts-2/]</w:t>
      </w:r>
    </w:p>
    <w:p w14:paraId="26CD7904" w14:textId="77777777" w:rsidR="001407D3" w:rsidRPr="001407D3" w:rsidRDefault="001407D3" w:rsidP="001407D3">
      <w:pPr>
        <w:rPr>
          <w:b/>
          <w:highlight w:val="green"/>
          <w:u w:val="single"/>
        </w:rPr>
      </w:pPr>
    </w:p>
    <w:p w14:paraId="33A84A9F" w14:textId="77777777" w:rsidR="001407D3" w:rsidRPr="007979D3" w:rsidRDefault="001407D3" w:rsidP="001407D3">
      <w:pPr>
        <w:rPr>
          <w:sz w:val="16"/>
        </w:rPr>
      </w:pPr>
      <w:r w:rsidRPr="001407D3">
        <w:rPr>
          <w:b/>
          <w:highlight w:val="green"/>
          <w:u w:val="single"/>
        </w:rPr>
        <w:t xml:space="preserve">There is </w:t>
      </w:r>
      <w:r w:rsidRPr="001407D3">
        <w:rPr>
          <w:b/>
          <w:highlight w:val="green"/>
          <w:u w:val="single"/>
          <w:bdr w:val="single" w:sz="4" w:space="0" w:color="auto"/>
        </w:rPr>
        <w:t>no debate</w:t>
      </w:r>
      <w:r w:rsidRPr="001407D3">
        <w:rPr>
          <w:b/>
          <w:highlight w:val="green"/>
          <w:u w:val="single"/>
        </w:rPr>
        <w:t xml:space="preserve"> among scientists</w:t>
      </w:r>
      <w:r w:rsidRPr="007979D3">
        <w:rPr>
          <w:b/>
          <w:u w:val="single"/>
        </w:rPr>
        <w:t xml:space="preserve"> about the basic facts of global warming</w:t>
      </w:r>
      <w:r w:rsidRPr="007979D3">
        <w:rPr>
          <w:sz w:val="16"/>
        </w:rPr>
        <w:t xml:space="preserve">. </w:t>
      </w:r>
      <w:r w:rsidRPr="007979D3">
        <w:rPr>
          <w:u w:val="single"/>
        </w:rPr>
        <w:t xml:space="preserve">The </w:t>
      </w:r>
      <w:r w:rsidRPr="001407D3">
        <w:rPr>
          <w:highlight w:val="green"/>
          <w:u w:val="single"/>
        </w:rPr>
        <w:t xml:space="preserve">most respected scientific bodies have stated </w:t>
      </w:r>
      <w:r w:rsidRPr="007979D3">
        <w:rPr>
          <w:u w:val="single"/>
        </w:rPr>
        <w:t xml:space="preserve">unequivocally that global </w:t>
      </w:r>
      <w:r w:rsidRPr="001407D3">
        <w:rPr>
          <w:b/>
          <w:highlight w:val="green"/>
          <w:u w:val="single"/>
          <w:bdr w:val="single" w:sz="4" w:space="0" w:color="auto"/>
        </w:rPr>
        <w:t>warming is occurring, and people are causing it</w:t>
      </w:r>
      <w:r w:rsidRPr="001407D3">
        <w:rPr>
          <w:highlight w:val="green"/>
          <w:u w:val="single"/>
        </w:rPr>
        <w:t xml:space="preserve"> </w:t>
      </w:r>
      <w:r w:rsidRPr="007979D3">
        <w:rPr>
          <w:u w:val="single"/>
        </w:rPr>
        <w:t>by burning fossil fuels</w:t>
      </w:r>
      <w:r w:rsidRPr="007979D3">
        <w:rPr>
          <w:sz w:val="16"/>
        </w:rPr>
        <w:t xml:space="preserve"> (like coal, oil and natural gas) and cutting down forests. </w:t>
      </w:r>
      <w:r w:rsidRPr="007979D3">
        <w:rPr>
          <w:u w:val="single"/>
        </w:rPr>
        <w:t>The U.S. National Academy of Sciences</w:t>
      </w:r>
      <w:r w:rsidRPr="007979D3">
        <w:rPr>
          <w:sz w:val="16"/>
        </w:rPr>
        <w:t xml:space="preserve">, which in 2005 the White House called "the gold standard of objective scientific assessment," issued a joint statement with 10 other National Academies of Science </w:t>
      </w:r>
      <w:proofErr w:type="gramStart"/>
      <w:r w:rsidRPr="007979D3">
        <w:rPr>
          <w:sz w:val="16"/>
        </w:rPr>
        <w:t>saying</w:t>
      </w:r>
      <w:proofErr w:type="gramEnd"/>
      <w:r w:rsidRPr="007979D3">
        <w:rPr>
          <w:sz w:val="16"/>
        </w:rPr>
        <w:t xml:space="preserve"> "the scientific understanding of climate change is now sufficiently clear to justify nations taking prompt action. It is vital that all nations identify cost-effective steps that they can take now, to contribute to substantial and long-term reduction in net global greenhouse gas emissions." (Joint Statement of Science Academies: Global Response to Climate Change [PDF], 2005) The only debate in the science community about global warming is about how much and how fast warming will continue as a result of heat-trapping emissions. Scientists have given a clear warning about global warming, and we have more than enough facts — about causes and fixes — to implement solutions right now. MYTH Even if global warming is a problem, addressing it will hurt American industry and workers. FACT </w:t>
      </w:r>
      <w:proofErr w:type="gramStart"/>
      <w:r w:rsidRPr="007979D3">
        <w:rPr>
          <w:sz w:val="16"/>
        </w:rPr>
        <w:t>A</w:t>
      </w:r>
      <w:proofErr w:type="gramEnd"/>
      <w:r w:rsidRPr="007979D3">
        <w:rPr>
          <w:sz w:val="16"/>
        </w:rPr>
        <w:t xml:space="preserve"> well designed trading program will harness American ingenuity to decrease heat-trapping pollution cost-effectively, jumpstarting a new carbon economy. Claims that fighting global warming will cripple the economy and cost hundreds of thousands of jobs are unfounded. In fact, companies that are already reducing their heat-trapping emissions have discovered that cutting pollution can save money. The cost of a comprehensive national greenhouse gas reduction program will depend on the precise emissions targets, the timing for the reductions and the means of implementation. An independent MIT study found that a modest cap-and-trade system would cost less than $20 per household annually and have no negative impact on employment. Experience has shown that properly designed emissions trading programs can reduce compliance costs significantly compared with other regulatory approaches. For example, the U.S. acid rain program reduced sulfur dioxide emissions by more than 30 percent from 1990 levels and cost industry a fraction of what the government originally estimated, according to EPA. Furthermore, a mandatory cap on emissions could spur technological innovation that could create jobs and wealth. Letting global warming continue until we are forced to address it on an emergency basis could disrupt and severely damage our economy. It is far wiser and more cost-effective to act now. MYTH Water vapor is the most important, abundant greenhouse gas. So if we’re going to control a greenhouse gas, why don’t we control it instead of carbon dioxide (CO2)? FACT </w:t>
      </w:r>
      <w:proofErr w:type="gramStart"/>
      <w:r w:rsidRPr="007979D3">
        <w:rPr>
          <w:sz w:val="16"/>
        </w:rPr>
        <w:t>Although</w:t>
      </w:r>
      <w:proofErr w:type="gramEnd"/>
      <w:r w:rsidRPr="007979D3">
        <w:rPr>
          <w:sz w:val="16"/>
        </w:rPr>
        <w:t xml:space="preserve"> water vapor traps more heat than CO2, because of the relationships among CO2, water vapor and climate, to fight global warming nations must focus on controlling CO2. </w:t>
      </w:r>
      <w:proofErr w:type="gramStart"/>
      <w:r w:rsidRPr="007979D3">
        <w:rPr>
          <w:sz w:val="16"/>
        </w:rPr>
        <w:t>Atmospheric levels of CO2 are determined by how much coal</w:t>
      </w:r>
      <w:proofErr w:type="gramEnd"/>
      <w:r w:rsidRPr="007979D3">
        <w:rPr>
          <w:sz w:val="16"/>
        </w:rPr>
        <w:t xml:space="preserve">, natural gas and oil we burn and how many trees we cut down, as well as by natural processes like plant growth. </w:t>
      </w:r>
      <w:proofErr w:type="gramStart"/>
      <w:r w:rsidRPr="007979D3">
        <w:rPr>
          <w:sz w:val="16"/>
        </w:rPr>
        <w:t>Atmospheric levels of water vapor, on the other hand, cannot be directly controlled by people</w:t>
      </w:r>
      <w:proofErr w:type="gramEnd"/>
      <w:r w:rsidRPr="007979D3">
        <w:rPr>
          <w:sz w:val="16"/>
        </w:rPr>
        <w:t xml:space="preserve">; rather, they are determined by temperatures. The warmer the atmosphere, the more water vapor it can hold. As a result, water vapor is part of an amplifying effect. Greenhouse gases like CO2 warm the air, which in turn adds to the stock of water vapor, which in turn traps more heat and accelerates warming. Scientists know this because of satellite measurements documenting a rise in water vapor concentrations as the globe has warmed. </w:t>
      </w:r>
      <w:r w:rsidRPr="001407D3">
        <w:rPr>
          <w:b/>
          <w:highlight w:val="green"/>
          <w:u w:val="single"/>
        </w:rPr>
        <w:t xml:space="preserve">The best way to lower temperature and </w:t>
      </w:r>
      <w:r w:rsidRPr="007979D3">
        <w:rPr>
          <w:sz w:val="16"/>
        </w:rPr>
        <w:t>thus reduce</w:t>
      </w:r>
      <w:r w:rsidRPr="007979D3">
        <w:rPr>
          <w:b/>
          <w:u w:val="single"/>
        </w:rPr>
        <w:t xml:space="preserve"> </w:t>
      </w:r>
      <w:r w:rsidRPr="001407D3">
        <w:rPr>
          <w:b/>
          <w:highlight w:val="green"/>
          <w:u w:val="single"/>
        </w:rPr>
        <w:t>water vapor levels is to reduce CO2 emissions</w:t>
      </w:r>
      <w:r w:rsidRPr="007979D3">
        <w:rPr>
          <w:b/>
          <w:u w:val="single"/>
        </w:rPr>
        <w:t>.</w:t>
      </w:r>
      <w:r w:rsidRPr="007979D3">
        <w:rPr>
          <w:sz w:val="16"/>
        </w:rPr>
        <w:t xml:space="preserve"> MYTH Global warming and extra CO2 will actually be beneficial — they reduce cold-related deaths and stimulate crop growth. FACT </w:t>
      </w:r>
      <w:proofErr w:type="gramStart"/>
      <w:r w:rsidRPr="001407D3">
        <w:rPr>
          <w:b/>
          <w:highlight w:val="green"/>
          <w:u w:val="single"/>
        </w:rPr>
        <w:t>Any</w:t>
      </w:r>
      <w:proofErr w:type="gramEnd"/>
      <w:r w:rsidRPr="001407D3">
        <w:rPr>
          <w:b/>
          <w:highlight w:val="green"/>
          <w:u w:val="single"/>
        </w:rPr>
        <w:t xml:space="preserve"> beneficial effects will be </w:t>
      </w:r>
      <w:r w:rsidRPr="001407D3">
        <w:rPr>
          <w:b/>
          <w:highlight w:val="green"/>
          <w:u w:val="single"/>
          <w:bdr w:val="single" w:sz="4" w:space="0" w:color="auto"/>
        </w:rPr>
        <w:t>far outweighed</w:t>
      </w:r>
      <w:r w:rsidRPr="001407D3">
        <w:rPr>
          <w:b/>
          <w:highlight w:val="green"/>
          <w:u w:val="single"/>
        </w:rPr>
        <w:t xml:space="preserve"> by damage and disruption</w:t>
      </w:r>
      <w:r w:rsidRPr="007979D3">
        <w:rPr>
          <w:b/>
          <w:u w:val="single"/>
        </w:rPr>
        <w:t>.</w:t>
      </w:r>
      <w:r w:rsidRPr="007979D3">
        <w:rPr>
          <w:sz w:val="16"/>
        </w:rPr>
        <w:t xml:space="preserve"> Even a warming in just the middle range of scientific projections would have devastating impacts on many sectors of the economy. Rising seas would inundate coastal communities, contaminate water supplies with salt and increase the risk of flooding by storm surge, affecting tens of millions of people globally. Moreover, extreme weather events, including heat waves, droughts and floods, are predicted to increase in frequency and intensity, causing loss of lives and property and throwing agriculture into turmoil. Even though higher levels of CO2 can act as a plant fertilizer under some conditions, </w:t>
      </w:r>
      <w:r w:rsidRPr="001407D3">
        <w:rPr>
          <w:highlight w:val="green"/>
          <w:u w:val="single"/>
        </w:rPr>
        <w:t xml:space="preserve">scientists now think </w:t>
      </w:r>
      <w:r w:rsidRPr="007979D3">
        <w:rPr>
          <w:u w:val="single"/>
        </w:rPr>
        <w:t xml:space="preserve">that </w:t>
      </w:r>
      <w:r w:rsidRPr="001407D3">
        <w:rPr>
          <w:highlight w:val="green"/>
          <w:u w:val="single"/>
        </w:rPr>
        <w:t>the "</w:t>
      </w:r>
      <w:r w:rsidRPr="007979D3">
        <w:rPr>
          <w:u w:val="single"/>
        </w:rPr>
        <w:t xml:space="preserve">CO2 </w:t>
      </w:r>
      <w:r w:rsidRPr="001407D3">
        <w:rPr>
          <w:highlight w:val="green"/>
          <w:u w:val="single"/>
        </w:rPr>
        <w:t xml:space="preserve">fertilization" effect </w:t>
      </w:r>
      <w:r w:rsidRPr="007979D3">
        <w:rPr>
          <w:u w:val="single"/>
        </w:rPr>
        <w:t xml:space="preserve">on crops </w:t>
      </w:r>
      <w:r w:rsidRPr="001407D3">
        <w:rPr>
          <w:highlight w:val="green"/>
          <w:u w:val="single"/>
        </w:rPr>
        <w:t>has been overstated</w:t>
      </w:r>
      <w:r w:rsidRPr="007979D3">
        <w:rPr>
          <w:sz w:val="16"/>
        </w:rPr>
        <w:t xml:space="preserve">; in natural ecosystems, the fertilization effect can diminish after a few years as plants acclimate. Furthermore, increased CO2 may benefit undesirable, weedy species more than desirable species. Higher levels of CO2 have already caused ocean acidification, and scientists are warning of potentially devastating effects on marine life and fisheries. Moreover, higher levels of regional ozone (smog), a result of warmer temperatures, could worsen respiratory illnesses. Less developed countries and natural ecosystems may not have the capacity to adapt. The notion that there will be regional “winners” and “losers” in global warming is based on a world-view from the 1950’s. We live in a global community. Never mind the moral implications — when an environmental catastrophe creates millions of refugees </w:t>
      </w:r>
      <w:proofErr w:type="gramStart"/>
      <w:r w:rsidRPr="007979D3">
        <w:rPr>
          <w:sz w:val="16"/>
        </w:rPr>
        <w:t>half-way</w:t>
      </w:r>
      <w:proofErr w:type="gramEnd"/>
      <w:r w:rsidRPr="007979D3">
        <w:rPr>
          <w:sz w:val="16"/>
        </w:rPr>
        <w:t xml:space="preserve"> around the world, Americans are affected. MYTH Global warming is just part of a natural cycle. The Arctic has warmed up in the past. FACT </w:t>
      </w:r>
      <w:proofErr w:type="gramStart"/>
      <w:r w:rsidRPr="007979D3">
        <w:rPr>
          <w:u w:val="single"/>
        </w:rPr>
        <w:t>The</w:t>
      </w:r>
      <w:proofErr w:type="gramEnd"/>
      <w:r w:rsidRPr="007979D3">
        <w:rPr>
          <w:u w:val="single"/>
        </w:rPr>
        <w:t xml:space="preserve"> global </w:t>
      </w:r>
      <w:r w:rsidRPr="001407D3">
        <w:rPr>
          <w:highlight w:val="green"/>
          <w:u w:val="single"/>
        </w:rPr>
        <w:t xml:space="preserve">warming </w:t>
      </w:r>
      <w:r w:rsidRPr="007979D3">
        <w:rPr>
          <w:u w:val="single"/>
        </w:rPr>
        <w:t xml:space="preserve">we are experiencing </w:t>
      </w:r>
      <w:r w:rsidRPr="001407D3">
        <w:rPr>
          <w:highlight w:val="green"/>
          <w:u w:val="single"/>
        </w:rPr>
        <w:t>is not natural</w:t>
      </w:r>
      <w:r w:rsidRPr="007979D3">
        <w:rPr>
          <w:u w:val="single"/>
        </w:rPr>
        <w:t xml:space="preserve">. </w:t>
      </w:r>
      <w:r w:rsidRPr="007979D3">
        <w:rPr>
          <w:b/>
          <w:u w:val="single"/>
        </w:rPr>
        <w:t>People are causing it</w:t>
      </w:r>
      <w:r w:rsidRPr="007979D3">
        <w:rPr>
          <w:sz w:val="16"/>
        </w:rPr>
        <w:t xml:space="preserve">. </w:t>
      </w:r>
      <w:r w:rsidRPr="007979D3">
        <w:rPr>
          <w:u w:val="single"/>
        </w:rPr>
        <w:t>People are causing global warming by burning fossil fuels</w:t>
      </w:r>
      <w:r w:rsidRPr="007979D3">
        <w:rPr>
          <w:sz w:val="16"/>
        </w:rPr>
        <w:t xml:space="preserve"> (like oil, coal and natural gas) and cutting down forests. </w:t>
      </w:r>
      <w:r w:rsidRPr="001407D3">
        <w:rPr>
          <w:highlight w:val="green"/>
          <w:u w:val="single"/>
        </w:rPr>
        <w:t xml:space="preserve">Scientists have shown that these activities are pumping far more CO2 into the atmosphere than was ever released in hundreds of thousands of years. </w:t>
      </w:r>
      <w:r w:rsidRPr="001407D3">
        <w:rPr>
          <w:b/>
          <w:highlight w:val="green"/>
          <w:u w:val="single"/>
        </w:rPr>
        <w:t xml:space="preserve">This buildup of </w:t>
      </w:r>
      <w:r w:rsidRPr="001407D3">
        <w:rPr>
          <w:b/>
          <w:highlight w:val="green"/>
          <w:u w:val="single"/>
          <w:bdr w:val="single" w:sz="4" w:space="0" w:color="auto"/>
        </w:rPr>
        <w:t>CO2 is the biggest cause of global warming</w:t>
      </w:r>
      <w:r w:rsidRPr="007979D3">
        <w:rPr>
          <w:sz w:val="16"/>
        </w:rPr>
        <w:t xml:space="preserve">. Since 1895, scientists have known that CO2 and other greenhouse gases trap heat and warm the earth. As the warming has intensified over the past three decades, scientific scrutiny has increased along with it. Scientists have considered and ruled out other, natural explanations such as sunlight, volcanic eruptions and cosmic rays. (IPCC 2001) Though natural amounts of CO2 have varied from 180 to 300 parts per million (ppm), today's CO2 levels are around 380 ppm. That's 25% more than the highest natural levels over the past 650,000 years. Increased CO2 levels have contributed to periods of higher average temperatures throughout that long record. (Boden, Carbon Dioxide Information Analysis Center) As for previous Arctic warming, it is true that there were stretches of warm periods over the Arctic earlier in the 20th century. The limited records available for that time period indicate that the warmth did not affect as many areas or persist from year to year as much as the current warmth. But that episode, however warm it was, is not relevant to the issue at hand. Why? For one, a brief regional trend does not discount a longer global phenomenon. We know that the planet has been warming over the past several decades and Arctic ice has been melting persistently. And unlike the earlier periods of Arctic warmth, there is no expectation that the current upward trend in Arctic temperatures will reverse; the rising concentrations of greenhouse gases will prevent that from happening. MYTH </w:t>
      </w:r>
      <w:proofErr w:type="gramStart"/>
      <w:r w:rsidRPr="007979D3">
        <w:rPr>
          <w:sz w:val="16"/>
        </w:rPr>
        <w:t>We</w:t>
      </w:r>
      <w:proofErr w:type="gramEnd"/>
      <w:r w:rsidRPr="007979D3">
        <w:rPr>
          <w:sz w:val="16"/>
        </w:rPr>
        <w:t xml:space="preserve"> can adapt to climate change — civilization has survived droughts and temperature shifts before. FACT </w:t>
      </w:r>
      <w:proofErr w:type="gramStart"/>
      <w:r w:rsidRPr="007979D3">
        <w:rPr>
          <w:sz w:val="16"/>
        </w:rPr>
        <w:t>Although</w:t>
      </w:r>
      <w:proofErr w:type="gramEnd"/>
      <w:r w:rsidRPr="007979D3">
        <w:rPr>
          <w:sz w:val="16"/>
        </w:rPr>
        <w:t xml:space="preserve"> humans as a whole have survived the vagaries of drought, stretches of warmth and cold and more, entire societies have collapsed from dramatic climatic shifts. The current warming of our climate will bring major hardships and economic dislocations — untold human suffering, especially for our children and grandchildren. We are already seeing significant costs from today's global warming which is caused by greenhouse gas pollution. Climate has changed in the past and human societies have survived, but today six billion people depend on interconnected ecosystems and complex technological infrastructure. What's more, </w:t>
      </w:r>
      <w:r w:rsidRPr="001407D3">
        <w:rPr>
          <w:b/>
          <w:highlight w:val="green"/>
          <w:u w:val="single"/>
        </w:rPr>
        <w:t xml:space="preserve">unless we limit </w:t>
      </w:r>
      <w:r w:rsidRPr="007979D3">
        <w:rPr>
          <w:b/>
          <w:u w:val="single"/>
        </w:rPr>
        <w:t xml:space="preserve">the amount of heat-trapping </w:t>
      </w:r>
      <w:r w:rsidRPr="001407D3">
        <w:rPr>
          <w:b/>
          <w:highlight w:val="green"/>
          <w:u w:val="single"/>
        </w:rPr>
        <w:t xml:space="preserve">gases </w:t>
      </w:r>
      <w:r w:rsidRPr="007979D3">
        <w:rPr>
          <w:b/>
          <w:u w:val="single"/>
        </w:rPr>
        <w:t xml:space="preserve">we are putting into the atmosphere, </w:t>
      </w:r>
      <w:r w:rsidRPr="001407D3">
        <w:rPr>
          <w:b/>
          <w:highlight w:val="green"/>
          <w:u w:val="single"/>
        </w:rPr>
        <w:t>we will face a warming trend unseen since human civilization began</w:t>
      </w:r>
      <w:r w:rsidRPr="007979D3">
        <w:rPr>
          <w:sz w:val="16"/>
        </w:rPr>
        <w:t xml:space="preserve"> 10,000 years ago. (IPCC 2001) </w:t>
      </w:r>
      <w:r w:rsidRPr="007979D3">
        <w:rPr>
          <w:u w:val="single"/>
        </w:rPr>
        <w:t xml:space="preserve">The </w:t>
      </w:r>
      <w:r w:rsidRPr="001407D3">
        <w:rPr>
          <w:highlight w:val="green"/>
          <w:u w:val="single"/>
        </w:rPr>
        <w:t>consequences</w:t>
      </w:r>
      <w:r w:rsidRPr="007979D3">
        <w:rPr>
          <w:u w:val="single"/>
        </w:rPr>
        <w:t xml:space="preserve"> of continued warming at current rates </w:t>
      </w:r>
      <w:r w:rsidRPr="001407D3">
        <w:rPr>
          <w:highlight w:val="green"/>
          <w:u w:val="single"/>
        </w:rPr>
        <w:t>are likely to be dire</w:t>
      </w:r>
      <w:r w:rsidRPr="007979D3">
        <w:rPr>
          <w:sz w:val="16"/>
        </w:rPr>
        <w:t xml:space="preserve">. Many densely populated areas, such as low-lying coastal regions, are highly vulnerable to climate shifts. A middle-of-the-range projection is that the </w:t>
      </w:r>
      <w:proofErr w:type="gramStart"/>
      <w:r w:rsidRPr="007979D3">
        <w:rPr>
          <w:sz w:val="16"/>
        </w:rPr>
        <w:t>homes of 13 to 88 million people around the world would be flooded by the sea</w:t>
      </w:r>
      <w:proofErr w:type="gramEnd"/>
      <w:r w:rsidRPr="007979D3">
        <w:rPr>
          <w:sz w:val="16"/>
        </w:rPr>
        <w:t xml:space="preserve"> each year in the 2080s. Poorer countries and small island nations will have the hardest time adapting. (McLean et al. 2001) </w:t>
      </w:r>
      <w:proofErr w:type="gramStart"/>
      <w:r w:rsidRPr="007979D3">
        <w:rPr>
          <w:sz w:val="16"/>
        </w:rPr>
        <w:t>In what appears to be the first forced move resulting from climate change, 100 residents of Tegua island</w:t>
      </w:r>
      <w:proofErr w:type="gramEnd"/>
      <w:r w:rsidRPr="007979D3">
        <w:rPr>
          <w:sz w:val="16"/>
        </w:rPr>
        <w:t xml:space="preserve"> in the Pacific Ocean were evacuated by the government because rising sea levels were flooding their island. Some 2,000 other islanders plan a similar move to escape rising waters. In the United States, the village of Shishmaref in Alaska, which has been inhabited for 400 years, is collapsing from melting permafrost. Relocation plans are in the works. &lt;</w:t>
      </w:r>
      <w:proofErr w:type="gramStart"/>
      <w:r w:rsidRPr="007979D3">
        <w:rPr>
          <w:sz w:val="16"/>
        </w:rPr>
        <w:t>continues</w:t>
      </w:r>
      <w:proofErr w:type="gramEnd"/>
      <w:r w:rsidRPr="007979D3">
        <w:rPr>
          <w:sz w:val="16"/>
        </w:rPr>
        <w:t xml:space="preserve">…&gt; Scarcity of water and food could lead to major conflicts with broad ripple effects throughout the globe. Even if people find a way to adapt, the wildlife and plants on which we depend may be unable to adapt to rapid climate change. While the world itself will not end, the world as we know it may disappear. MYTH Recent cold winters and cool summers don’t feel like global warming to me. FACT </w:t>
      </w:r>
      <w:proofErr w:type="gramStart"/>
      <w:r w:rsidRPr="007979D3">
        <w:rPr>
          <w:sz w:val="16"/>
        </w:rPr>
        <w:t>While</w:t>
      </w:r>
      <w:proofErr w:type="gramEnd"/>
      <w:r w:rsidRPr="007979D3">
        <w:rPr>
          <w:sz w:val="16"/>
        </w:rPr>
        <w:t xml:space="preserve"> different pockets of the country have experienced some cold winters here and there, the overall trend is warmer winters. Measurements show that over the last century the Earth’s climate has warmed overall, in all seasons, and in most regions. Climate skeptics mislead the public when they claim that the winter of 2003–2004 was the coldest ever in the northeastern United States. That winter was only the 33rd coldest in the region since records began in 1896. Furthermore, a single year of cold weather in one region of the globe is not an indication of a trend in the global climate, which refers to a long-term average over the entire planet. MYTH Global warming can’t be happening because some glaciers and ice sheets are growing, not shrinking. FACT In most parts of the world, the retreat of glaciers has been dramatic. The best available scientific data indicate that Greenland's massive ice sheet is shrinking. Between 1961 and 1997, the world’s glaciers lost 890 cubic miles of ice. The consensus among scientists is that rising air temperatures are the most important factor behind the retreat of glaciers on a global scale over long time periods. Some glaciers in western Norway, Iceland and New Zealand have been expanding during the past few decades. That expansion is a result of regional increases in storm frequency and snowfall rather than colder temperatures — not at all incompatible with a global warming trend. In Greenland, a NASA satellite that can measure the ice mass over the whole continent has found that although there is variation from month to month, over the longer term, the ice is disappearing. In fact, there are worrisome signs that melting is accelerating: glaciers are moving into the ocean twice as fast as a decade ago, and, over time, more and more glaciers have started to accelerate. What is most alarming is the prediction, based on model calculations and historical evidence, that an approximately 5.4 degree Fahrenheit increase in local Greenland temperatures will lead to irreversible meltdown and a sea-level rise of over 20 feet. Since the Arctic is warming 2-3 times faster than the global average, this tipping point is not far away. The only study that has shown increasing ice mass in Greenland only looked at the interior of the ice sheet, not at the edges where melting occurs. This is actually in line with climate model predictions that global warming would lead to a short-term accumulation of ice in the cold interior due to heavier snowfall. (Similarly, scientists have predicted that Antarctica overall will gain ice in the near future due to heavier snowfall.) The scientists who published the study were careful to point out that their results should not be used to conclude that Greenland's ice mass as a whole is growing. In addition, their data suggested that the accumulation of snow in the middle of the continent is likely to decrease over time as global warming continues. MYTH Accurate weather predictions a few days in advance are hard to come by. Why on earth should we have confidence in climate projections decades from now? FACT Climate prediction is fundamentally different from weather prediction, just as climate is different from weather. It is often more difficult to make an accurate weather forecast than a climate prediction. The accuracy of weather forecasting is critically dependent upon being able to exactly and comprehensively characterize the present state of the global atmosphere. Climate prediction relies on other, longer ranging factors. For instance, we might not know if it will be below freezing on a specific December day in New England, but we know from our understanding of the region's climate that the temperatures during the month will generally be low. Similarly, climate tells us that Seattle and London tend to be rainy, Florida and southern California are usually warm, and the Southwest is often dry and hot. Today’s climate models can now reproduce the observed global average climates over the past century and beyond. Such findings have reinforced scientist’s confidence in the capacity of models to produce reliable projections of future climate. Current climate assessments typically consider the results from a range of models and scenarios for future heat-trapping emissions in order to identify the most likely range for future climatic change.</w:t>
      </w:r>
    </w:p>
    <w:p w14:paraId="5A438A21" w14:textId="77777777" w:rsidR="001407D3" w:rsidRDefault="001407D3" w:rsidP="001407D3">
      <w:pPr>
        <w:pStyle w:val="Heading4"/>
      </w:pPr>
      <w:r>
        <w:t>The impact is billions of deaths.</w:t>
      </w:r>
    </w:p>
    <w:p w14:paraId="6C17020E" w14:textId="77777777" w:rsidR="001407D3" w:rsidRDefault="001407D3" w:rsidP="001407D3">
      <w:r w:rsidRPr="00D0036F">
        <w:rPr>
          <w:rStyle w:val="Style13ptBold"/>
        </w:rPr>
        <w:t xml:space="preserve">Cummins </w:t>
      </w:r>
      <w:r>
        <w:rPr>
          <w:rStyle w:val="Style13ptBold"/>
        </w:rPr>
        <w:t>‘</w:t>
      </w:r>
      <w:r w:rsidRPr="00D0036F">
        <w:rPr>
          <w:rStyle w:val="Style13ptBold"/>
        </w:rPr>
        <w:t>10</w:t>
      </w:r>
      <w:r>
        <w:t xml:space="preserve"> </w:t>
      </w:r>
    </w:p>
    <w:p w14:paraId="49B6CCC5" w14:textId="77777777" w:rsidR="001407D3" w:rsidRPr="003E331A" w:rsidRDefault="001407D3" w:rsidP="001407D3">
      <w:pPr>
        <w:rPr>
          <w:sz w:val="16"/>
          <w:szCs w:val="16"/>
        </w:rPr>
      </w:pPr>
      <w:r w:rsidRPr="003E331A">
        <w:rPr>
          <w:sz w:val="16"/>
          <w:szCs w:val="16"/>
        </w:rPr>
        <w:t>(Ronnie, International Director – Organic Consumers Association and Will Allen, Advisor – Organic Consumers Association, “Climate Catastrophe: Surviving the 21st Century”, 2-14, http://www.commondreams.org/view/2010/02/14-6)</w:t>
      </w:r>
    </w:p>
    <w:p w14:paraId="04DA7ACF" w14:textId="77777777" w:rsidR="001407D3" w:rsidRPr="00D0036F" w:rsidRDefault="001407D3" w:rsidP="001407D3"/>
    <w:p w14:paraId="4CA6177D" w14:textId="77777777" w:rsidR="001407D3" w:rsidRPr="00D569E2" w:rsidRDefault="001407D3" w:rsidP="001407D3">
      <w:pPr>
        <w:rPr>
          <w:sz w:val="16"/>
        </w:rPr>
      </w:pPr>
      <w:r w:rsidRPr="00012EB9">
        <w:rPr>
          <w:sz w:val="16"/>
        </w:rPr>
        <w:t xml:space="preserve">The hour is late. Leading climate scientists such as James Hansen are literally shouting at the top of their lungs that </w:t>
      </w:r>
      <w:r w:rsidRPr="001407D3">
        <w:rPr>
          <w:rStyle w:val="TitleChar"/>
          <w:highlight w:val="green"/>
        </w:rPr>
        <w:t>the world needs to reduce emissions</w:t>
      </w:r>
      <w:r w:rsidRPr="00012EB9">
        <w:rPr>
          <w:sz w:val="16"/>
        </w:rPr>
        <w:t xml:space="preserve"> by 20-40% as soon as possible, and 80-90% by the year 2050, if we </w:t>
      </w:r>
      <w:r w:rsidRPr="00D0036F">
        <w:rPr>
          <w:rStyle w:val="TitleChar"/>
        </w:rPr>
        <w:t xml:space="preserve">are </w:t>
      </w:r>
      <w:r w:rsidRPr="001407D3">
        <w:rPr>
          <w:rStyle w:val="TitleChar"/>
          <w:highlight w:val="green"/>
        </w:rPr>
        <w:t xml:space="preserve">to avoid </w:t>
      </w:r>
      <w:r w:rsidRPr="001407D3">
        <w:rPr>
          <w:rStyle w:val="Emphasis"/>
          <w:highlight w:val="green"/>
        </w:rPr>
        <w:t>climate chaos</w:t>
      </w:r>
      <w:r w:rsidRPr="001407D3">
        <w:rPr>
          <w:rStyle w:val="TitleChar"/>
          <w:highlight w:val="green"/>
        </w:rPr>
        <w:t xml:space="preserve">, </w:t>
      </w:r>
      <w:r w:rsidRPr="001407D3">
        <w:rPr>
          <w:rStyle w:val="Emphasis"/>
          <w:highlight w:val="green"/>
        </w:rPr>
        <w:t>crop failures</w:t>
      </w:r>
      <w:r w:rsidRPr="001407D3">
        <w:rPr>
          <w:rStyle w:val="TitleChar"/>
          <w:highlight w:val="green"/>
        </w:rPr>
        <w:t xml:space="preserve">, </w:t>
      </w:r>
      <w:r w:rsidRPr="001407D3">
        <w:rPr>
          <w:rStyle w:val="Emphasis"/>
          <w:highlight w:val="green"/>
        </w:rPr>
        <w:t>endless wars</w:t>
      </w:r>
      <w:r w:rsidRPr="001407D3">
        <w:rPr>
          <w:rStyle w:val="TitleChar"/>
          <w:highlight w:val="green"/>
        </w:rPr>
        <w:t>, melting</w:t>
      </w:r>
      <w:r w:rsidRPr="00D0036F">
        <w:rPr>
          <w:rStyle w:val="TitleChar"/>
        </w:rPr>
        <w:t xml:space="preserve"> of</w:t>
      </w:r>
      <w:r w:rsidRPr="00012EB9">
        <w:rPr>
          <w:sz w:val="16"/>
        </w:rPr>
        <w:t xml:space="preserve"> the </w:t>
      </w:r>
      <w:r w:rsidRPr="00D0036F">
        <w:rPr>
          <w:rStyle w:val="TitleChar"/>
        </w:rPr>
        <w:t xml:space="preserve">polar </w:t>
      </w:r>
      <w:r w:rsidRPr="001407D3">
        <w:rPr>
          <w:rStyle w:val="TitleChar"/>
          <w:highlight w:val="green"/>
        </w:rPr>
        <w:t>icecaps, and</w:t>
      </w:r>
      <w:r w:rsidRPr="00D0036F">
        <w:rPr>
          <w:rStyle w:val="TitleChar"/>
        </w:rPr>
        <w:t xml:space="preserve"> a disastrous </w:t>
      </w:r>
      <w:r w:rsidRPr="001407D3">
        <w:rPr>
          <w:rStyle w:val="TitleChar"/>
          <w:highlight w:val="green"/>
        </w:rPr>
        <w:t>rise in ocean levels. Either</w:t>
      </w:r>
      <w:r w:rsidRPr="00D0036F">
        <w:rPr>
          <w:rStyle w:val="TitleChar"/>
        </w:rPr>
        <w:t xml:space="preserve"> we</w:t>
      </w:r>
      <w:r w:rsidRPr="00012EB9">
        <w:rPr>
          <w:sz w:val="16"/>
        </w:rPr>
        <w:t xml:space="preserve"> radically </w:t>
      </w:r>
      <w:r w:rsidRPr="001407D3">
        <w:rPr>
          <w:rStyle w:val="TitleChar"/>
          <w:highlight w:val="green"/>
        </w:rPr>
        <w:t>reduce CO2</w:t>
      </w:r>
      <w:r w:rsidRPr="00012EB9">
        <w:rPr>
          <w:sz w:val="16"/>
        </w:rPr>
        <w:t xml:space="preserve"> and carbon dioxide equivalent (CO2e, which includes all GHGs, not just CO2) pollutants (currently at 390 parts per million and rising 2 ppm per year) to 350 ppm, including agriculture-derived methane and nitrous oxide pollution, </w:t>
      </w:r>
      <w:r w:rsidRPr="001407D3">
        <w:rPr>
          <w:rStyle w:val="TitleChar"/>
          <w:highlight w:val="green"/>
        </w:rPr>
        <w:t>or</w:t>
      </w:r>
      <w:r w:rsidRPr="00012EB9">
        <w:rPr>
          <w:sz w:val="16"/>
        </w:rPr>
        <w:t xml:space="preserve"> else </w:t>
      </w:r>
      <w:r w:rsidRPr="001407D3">
        <w:rPr>
          <w:rStyle w:val="Emphasis"/>
          <w:highlight w:val="green"/>
        </w:rPr>
        <w:t>survival</w:t>
      </w:r>
      <w:r w:rsidRPr="00012EB9">
        <w:rPr>
          <w:sz w:val="16"/>
        </w:rPr>
        <w:t xml:space="preserve"> for the present and future generations </w:t>
      </w:r>
      <w:r w:rsidRPr="001407D3">
        <w:rPr>
          <w:rStyle w:val="TitleChar"/>
          <w:highlight w:val="green"/>
        </w:rPr>
        <w:t>is in jeopardy</w:t>
      </w:r>
      <w:r w:rsidRPr="00012EB9">
        <w:rPr>
          <w:sz w:val="16"/>
        </w:rPr>
        <w:t xml:space="preserve">. As scientists warned at Copenhagen, business as usual and a corresponding 7-8.6 degree Fahrenheit rise in global temperatures means that the carrying capacity of the Earth in 2100 will be reduced to one billion people. Under this hellish scenario, </w:t>
      </w:r>
      <w:r w:rsidRPr="001407D3">
        <w:rPr>
          <w:rStyle w:val="Emphasis"/>
          <w:highlight w:val="green"/>
        </w:rPr>
        <w:t>billions will die</w:t>
      </w:r>
      <w:r w:rsidRPr="00D0036F">
        <w:rPr>
          <w:rStyle w:val="TitleChar"/>
        </w:rPr>
        <w:t xml:space="preserve"> of thirst, cold, heat, disease, war, and starvation. </w:t>
      </w:r>
      <w:proofErr w:type="gramStart"/>
      <w:r w:rsidRPr="00D0036F">
        <w:rPr>
          <w:rStyle w:val="TitleChar"/>
        </w:rPr>
        <w:t>If the U.S.</w:t>
      </w:r>
      <w:r w:rsidRPr="00012EB9">
        <w:rPr>
          <w:sz w:val="16"/>
        </w:rPr>
        <w:t xml:space="preserve"> significantly </w:t>
      </w:r>
      <w:r w:rsidRPr="00D0036F">
        <w:rPr>
          <w:rStyle w:val="TitleChar"/>
        </w:rPr>
        <w:t>reduces</w:t>
      </w:r>
      <w:r w:rsidRPr="00012EB9">
        <w:rPr>
          <w:sz w:val="16"/>
        </w:rPr>
        <w:t xml:space="preserve"> greenhouse gas </w:t>
      </w:r>
      <w:r w:rsidRPr="00D0036F">
        <w:rPr>
          <w:rStyle w:val="TitleChar"/>
        </w:rPr>
        <w:t>emissions</w:t>
      </w:r>
      <w:proofErr w:type="gramEnd"/>
      <w:r w:rsidRPr="00D0036F">
        <w:rPr>
          <w:rStyle w:val="TitleChar"/>
        </w:rPr>
        <w:t xml:space="preserve">, </w:t>
      </w:r>
      <w:proofErr w:type="gramStart"/>
      <w:r w:rsidRPr="00D0036F">
        <w:rPr>
          <w:rStyle w:val="TitleChar"/>
        </w:rPr>
        <w:t>other countries will follow</w:t>
      </w:r>
      <w:proofErr w:type="gramEnd"/>
      <w:r w:rsidRPr="00012EB9">
        <w:rPr>
          <w:sz w:val="16"/>
        </w:rPr>
        <w:t>. One hopeful sign is the recent EPA announcement that it intends to regulate greenhouse gases as pollutants under the Clean Air Act. Unfortunately we are going to have to put tremendous pressure on elected public officials to force the EPA to crack down on GHG polluters (including industrial farms and food processors). Public pressure is especially critical since "just say no" Congressmen-both Democrats and Republicans-along with agribusiness, real estate developers, the construction industry, and the fossil fuel lobby appear determined to maintain "business as usual."</w:t>
      </w:r>
    </w:p>
    <w:p w14:paraId="1ADFEA68" w14:textId="77777777" w:rsidR="004A579D" w:rsidRPr="00B31A2D" w:rsidRDefault="004A579D" w:rsidP="001F72F4"/>
    <w:p w14:paraId="1B306303" w14:textId="77777777" w:rsidR="00151BA9" w:rsidRPr="00B31A2D" w:rsidRDefault="00151BA9" w:rsidP="00151BA9">
      <w:pPr>
        <w:pStyle w:val="Heading2"/>
        <w:rPr>
          <w:rFonts w:asciiTheme="minorHAnsi" w:hAnsiTheme="minorHAnsi"/>
        </w:rPr>
      </w:pPr>
      <w:r w:rsidRPr="00B31A2D">
        <w:rPr>
          <w:rFonts w:asciiTheme="minorHAnsi" w:hAnsiTheme="minorHAnsi"/>
        </w:rPr>
        <w:t>Protectionism Advantage</w:t>
      </w:r>
    </w:p>
    <w:p w14:paraId="2A532BA7" w14:textId="77777777" w:rsidR="00151BA9" w:rsidRPr="00B31A2D" w:rsidRDefault="00151BA9" w:rsidP="00151BA9">
      <w:pPr>
        <w:rPr>
          <w:rFonts w:asciiTheme="minorHAnsi" w:hAnsiTheme="minorHAnsi"/>
        </w:rPr>
      </w:pPr>
    </w:p>
    <w:p w14:paraId="53BE7D09" w14:textId="77777777" w:rsidR="00151BA9" w:rsidRPr="00B31A2D" w:rsidRDefault="00151BA9" w:rsidP="00151BA9">
      <w:pPr>
        <w:pStyle w:val="Heading3"/>
        <w:rPr>
          <w:rFonts w:asciiTheme="minorHAnsi" w:hAnsiTheme="minorHAnsi"/>
        </w:rPr>
      </w:pPr>
      <w:r w:rsidRPr="00B31A2D">
        <w:rPr>
          <w:rFonts w:asciiTheme="minorHAnsi" w:hAnsiTheme="minorHAnsi"/>
        </w:rPr>
        <w:t xml:space="preserve">Contention Three </w:t>
      </w:r>
    </w:p>
    <w:p w14:paraId="4DCF942A" w14:textId="77777777" w:rsidR="00151BA9" w:rsidRPr="00B31A2D" w:rsidRDefault="00151BA9" w:rsidP="00151BA9">
      <w:pPr>
        <w:rPr>
          <w:rFonts w:asciiTheme="minorHAnsi" w:hAnsiTheme="minorHAnsi"/>
        </w:rPr>
      </w:pPr>
    </w:p>
    <w:p w14:paraId="2F73FD8E" w14:textId="77777777" w:rsidR="00151BA9" w:rsidRPr="00B31A2D" w:rsidRDefault="00151BA9" w:rsidP="00151BA9">
      <w:pPr>
        <w:pStyle w:val="Heading4"/>
        <w:rPr>
          <w:rFonts w:asciiTheme="minorHAnsi" w:hAnsiTheme="minorHAnsi"/>
        </w:rPr>
      </w:pPr>
      <w:r w:rsidRPr="00B31A2D">
        <w:rPr>
          <w:rFonts w:asciiTheme="minorHAnsi" w:hAnsiTheme="minorHAnsi"/>
        </w:rPr>
        <w:t xml:space="preserve">Contention Three – Protectionism </w:t>
      </w:r>
    </w:p>
    <w:p w14:paraId="0FD2F274" w14:textId="77777777" w:rsidR="00151BA9" w:rsidRPr="00B31A2D" w:rsidRDefault="00151BA9" w:rsidP="00151BA9">
      <w:pPr>
        <w:rPr>
          <w:rFonts w:asciiTheme="minorHAnsi" w:hAnsiTheme="minorHAnsi"/>
        </w:rPr>
      </w:pPr>
    </w:p>
    <w:p w14:paraId="2AABF2A8" w14:textId="77777777" w:rsidR="00151BA9" w:rsidRPr="00B31A2D" w:rsidRDefault="00151BA9" w:rsidP="00151BA9">
      <w:pPr>
        <w:pStyle w:val="Heading4"/>
        <w:rPr>
          <w:rFonts w:asciiTheme="minorHAnsi" w:hAnsiTheme="minorHAnsi"/>
        </w:rPr>
      </w:pPr>
      <w:r w:rsidRPr="00B31A2D">
        <w:rPr>
          <w:rFonts w:asciiTheme="minorHAnsi" w:hAnsiTheme="minorHAnsi"/>
          <w:i/>
          <w:u w:val="single"/>
        </w:rPr>
        <w:t>Vague CFIUS definitions</w:t>
      </w:r>
      <w:r w:rsidRPr="00B31A2D">
        <w:rPr>
          <w:rFonts w:asciiTheme="minorHAnsi" w:hAnsiTheme="minorHAnsi"/>
        </w:rPr>
        <w:t xml:space="preserve"> and </w:t>
      </w:r>
      <w:r w:rsidRPr="00B31A2D">
        <w:rPr>
          <w:rFonts w:asciiTheme="minorHAnsi" w:hAnsiTheme="minorHAnsi"/>
          <w:i/>
          <w:u w:val="single"/>
        </w:rPr>
        <w:t xml:space="preserve">bilateral </w:t>
      </w:r>
      <w:proofErr w:type="gramStart"/>
      <w:r w:rsidRPr="00B31A2D">
        <w:rPr>
          <w:rFonts w:asciiTheme="minorHAnsi" w:hAnsiTheme="minorHAnsi"/>
          <w:i/>
          <w:u w:val="single"/>
        </w:rPr>
        <w:t>arm twisting</w:t>
      </w:r>
      <w:proofErr w:type="gramEnd"/>
      <w:r w:rsidRPr="00B31A2D">
        <w:rPr>
          <w:rFonts w:asciiTheme="minorHAnsi" w:hAnsiTheme="minorHAnsi"/>
        </w:rPr>
        <w:t xml:space="preserve"> cause a global chain reaction. That sparks international protectionism. Modifying US policy can reverse this trend.</w:t>
      </w:r>
    </w:p>
    <w:p w14:paraId="2188D872" w14:textId="77777777" w:rsidR="00151BA9" w:rsidRPr="00B31A2D" w:rsidRDefault="00151BA9" w:rsidP="00151BA9">
      <w:pPr>
        <w:rPr>
          <w:rFonts w:asciiTheme="minorHAnsi" w:hAnsiTheme="minorHAnsi"/>
        </w:rPr>
      </w:pPr>
    </w:p>
    <w:p w14:paraId="19E456D9" w14:textId="77777777" w:rsidR="00151BA9" w:rsidRPr="00B31A2D" w:rsidRDefault="00151BA9" w:rsidP="00151BA9">
      <w:pPr>
        <w:rPr>
          <w:rStyle w:val="Style13ptBold"/>
          <w:rFonts w:asciiTheme="minorHAnsi" w:hAnsiTheme="minorHAnsi"/>
        </w:rPr>
      </w:pPr>
      <w:r w:rsidRPr="00B31A2D">
        <w:rPr>
          <w:rStyle w:val="Style13ptBold"/>
          <w:rFonts w:asciiTheme="minorHAnsi" w:hAnsiTheme="minorHAnsi"/>
        </w:rPr>
        <w:t>Georgiev ‘8</w:t>
      </w:r>
    </w:p>
    <w:p w14:paraId="67E4769B" w14:textId="77777777" w:rsidR="00151BA9" w:rsidRPr="00B31A2D" w:rsidRDefault="00151BA9" w:rsidP="00151BA9">
      <w:pPr>
        <w:rPr>
          <w:rFonts w:asciiTheme="minorHAnsi" w:hAnsiTheme="minorHAnsi"/>
          <w:sz w:val="18"/>
          <w:szCs w:val="18"/>
        </w:rPr>
      </w:pPr>
      <w:r w:rsidRPr="00B31A2D">
        <w:rPr>
          <w:rFonts w:asciiTheme="minorHAnsi" w:hAnsiTheme="minorHAnsi"/>
          <w:sz w:val="18"/>
          <w:szCs w:val="18"/>
        </w:rPr>
        <w:t>George Stephaiiov Georgiev – The author holds a JD from Yale Law School – received in June of 2007. Georgiev also holds an M.A. in Economics from the University of Munich and a B.A., summa cum laude, in Economics and International Relations from Colgate University. During law school, Georgiev served on the Yale Journal of International Law and as a Yale College Teaching Fellow, and was awarded an Olin Summer Research Fellowship in Law, Economics, and Public Policy and a Howard M. Holtzmann Fellowship. - “The Reformed CFIUS Regulatory Framework: Mediating Between Continued Openness to Foreign Investment and National Security” - Yale Journal on Regulation, Vol. 25, 2008 - Modified for potentially objectionable language – available for download at: http://papers.ssrn.com/sol3/papers.cfm</w:t>
      </w:r>
      <w:proofErr w:type="gramStart"/>
      <w:r w:rsidRPr="00B31A2D">
        <w:rPr>
          <w:rFonts w:asciiTheme="minorHAnsi" w:hAnsiTheme="minorHAnsi"/>
          <w:sz w:val="18"/>
          <w:szCs w:val="18"/>
        </w:rPr>
        <w:t>?abstract</w:t>
      </w:r>
      <w:proofErr w:type="gramEnd"/>
      <w:r w:rsidRPr="00B31A2D">
        <w:rPr>
          <w:rFonts w:asciiTheme="minorHAnsi" w:hAnsiTheme="minorHAnsi"/>
          <w:sz w:val="18"/>
          <w:szCs w:val="18"/>
        </w:rPr>
        <w:t>_id=1282197</w:t>
      </w:r>
    </w:p>
    <w:p w14:paraId="42A705DB" w14:textId="77777777" w:rsidR="00151BA9" w:rsidRPr="00B31A2D" w:rsidRDefault="00151BA9" w:rsidP="00151BA9">
      <w:pPr>
        <w:rPr>
          <w:rFonts w:asciiTheme="minorHAnsi" w:hAnsiTheme="minorHAnsi"/>
        </w:rPr>
      </w:pPr>
    </w:p>
    <w:p w14:paraId="1C986B77" w14:textId="77777777" w:rsidR="00151BA9" w:rsidRPr="00B31A2D" w:rsidRDefault="00151BA9" w:rsidP="00151BA9">
      <w:pPr>
        <w:rPr>
          <w:rFonts w:asciiTheme="minorHAnsi" w:hAnsiTheme="minorHAnsi"/>
          <w:sz w:val="16"/>
        </w:rPr>
      </w:pPr>
      <w:r w:rsidRPr="00B31A2D">
        <w:rPr>
          <w:rFonts w:asciiTheme="minorHAnsi" w:hAnsiTheme="minorHAnsi"/>
          <w:sz w:val="16"/>
        </w:rPr>
        <w:t xml:space="preserve">The frequent political </w:t>
      </w:r>
      <w:r w:rsidRPr="001407D3">
        <w:rPr>
          <w:rStyle w:val="StyleUnderline"/>
          <w:rFonts w:asciiTheme="minorHAnsi" w:hAnsiTheme="minorHAnsi"/>
          <w:highlight w:val="green"/>
        </w:rPr>
        <w:t xml:space="preserve">opposition to foreign acquisitions can be driven not only by </w:t>
      </w:r>
      <w:r w:rsidRPr="001407D3">
        <w:rPr>
          <w:rStyle w:val="Emphasis"/>
          <w:rFonts w:asciiTheme="minorHAnsi" w:hAnsiTheme="minorHAnsi"/>
          <w:highlight w:val="green"/>
        </w:rPr>
        <w:t>genuine national security concerns</w:t>
      </w:r>
      <w:r w:rsidRPr="00B31A2D">
        <w:rPr>
          <w:rFonts w:asciiTheme="minorHAnsi" w:hAnsiTheme="minorHAnsi"/>
          <w:sz w:val="16"/>
        </w:rPr>
        <w:t xml:space="preserve">, </w:t>
      </w:r>
      <w:r w:rsidRPr="001407D3">
        <w:rPr>
          <w:rStyle w:val="StyleUnderline"/>
          <w:rFonts w:asciiTheme="minorHAnsi" w:hAnsiTheme="minorHAnsi"/>
          <w:highlight w:val="green"/>
        </w:rPr>
        <w:t xml:space="preserve">but also by </w:t>
      </w:r>
      <w:r w:rsidRPr="001407D3">
        <w:rPr>
          <w:rStyle w:val="Emphasis"/>
          <w:rFonts w:asciiTheme="minorHAnsi" w:hAnsiTheme="minorHAnsi"/>
          <w:highlight w:val="green"/>
        </w:rPr>
        <w:t>protectionist impulses.</w:t>
      </w:r>
      <w:r w:rsidRPr="00B31A2D">
        <w:rPr>
          <w:rFonts w:asciiTheme="minorHAnsi" w:hAnsiTheme="minorHAnsi"/>
          <w:sz w:val="16"/>
        </w:rPr>
        <w:t xml:space="preserve"> Consequently, </w:t>
      </w:r>
      <w:r w:rsidRPr="001407D3">
        <w:rPr>
          <w:rStyle w:val="StyleUnderline"/>
          <w:rFonts w:asciiTheme="minorHAnsi" w:hAnsiTheme="minorHAnsi"/>
          <w:highlight w:val="green"/>
        </w:rPr>
        <w:t>the regulatory regime</w:t>
      </w:r>
      <w:r w:rsidRPr="00B31A2D">
        <w:rPr>
          <w:rFonts w:asciiTheme="minorHAnsi" w:hAnsiTheme="minorHAnsi"/>
          <w:sz w:val="16"/>
        </w:rPr>
        <w:t xml:space="preserve"> that is in place </w:t>
      </w:r>
      <w:r w:rsidRPr="001407D3">
        <w:rPr>
          <w:rStyle w:val="StyleUnderline"/>
          <w:rFonts w:asciiTheme="minorHAnsi" w:hAnsiTheme="minorHAnsi"/>
          <w:highlight w:val="green"/>
        </w:rPr>
        <w:t>strives to pay</w:t>
      </w:r>
      <w:r w:rsidRPr="00B31A2D">
        <w:rPr>
          <w:rFonts w:asciiTheme="minorHAnsi" w:hAnsiTheme="minorHAnsi"/>
          <w:sz w:val="16"/>
        </w:rPr>
        <w:t xml:space="preserve"> due </w:t>
      </w:r>
      <w:r w:rsidRPr="001407D3">
        <w:rPr>
          <w:rStyle w:val="StyleUnderline"/>
          <w:rFonts w:asciiTheme="minorHAnsi" w:hAnsiTheme="minorHAnsi"/>
          <w:highlight w:val="green"/>
        </w:rPr>
        <w:t xml:space="preserve">attention to </w:t>
      </w:r>
      <w:r w:rsidRPr="001407D3">
        <w:rPr>
          <w:rStyle w:val="Emphasis"/>
          <w:rFonts w:asciiTheme="minorHAnsi" w:hAnsiTheme="minorHAnsi"/>
          <w:highlight w:val="green"/>
        </w:rPr>
        <w:t>the former</w:t>
      </w:r>
      <w:r w:rsidRPr="00B31A2D">
        <w:rPr>
          <w:rFonts w:asciiTheme="minorHAnsi" w:hAnsiTheme="minorHAnsi"/>
          <w:sz w:val="16"/>
        </w:rPr>
        <w:t xml:space="preserve"> </w:t>
      </w:r>
      <w:r w:rsidRPr="001407D3">
        <w:rPr>
          <w:rStyle w:val="StyleUnderline"/>
          <w:rFonts w:asciiTheme="minorHAnsi" w:hAnsiTheme="minorHAnsi"/>
          <w:highlight w:val="green"/>
        </w:rPr>
        <w:t xml:space="preserve">and to filter out </w:t>
      </w:r>
      <w:r w:rsidRPr="001407D3">
        <w:rPr>
          <w:rStyle w:val="Emphasis"/>
          <w:rFonts w:asciiTheme="minorHAnsi" w:hAnsiTheme="minorHAnsi"/>
          <w:highlight w:val="green"/>
        </w:rPr>
        <w:t>the latter</w:t>
      </w:r>
      <w:r w:rsidRPr="00B31A2D">
        <w:rPr>
          <w:rFonts w:asciiTheme="minorHAnsi" w:hAnsiTheme="minorHAnsi"/>
          <w:sz w:val="16"/>
        </w:rPr>
        <w:t xml:space="preserve">, all </w:t>
      </w:r>
      <w:r w:rsidRPr="001407D3">
        <w:rPr>
          <w:rStyle w:val="StyleUnderline"/>
          <w:rFonts w:asciiTheme="minorHAnsi" w:hAnsiTheme="minorHAnsi"/>
          <w:highlight w:val="green"/>
        </w:rPr>
        <w:t>within the framework of keeping the U</w:t>
      </w:r>
      <w:r w:rsidRPr="00B31A2D">
        <w:rPr>
          <w:rFonts w:asciiTheme="minorHAnsi" w:hAnsiTheme="minorHAnsi"/>
          <w:sz w:val="16"/>
        </w:rPr>
        <w:t>nited</w:t>
      </w:r>
      <w:r w:rsidRPr="001407D3">
        <w:rPr>
          <w:rStyle w:val="StyleUnderline"/>
          <w:rFonts w:asciiTheme="minorHAnsi" w:hAnsiTheme="minorHAnsi"/>
          <w:highlight w:val="green"/>
        </w:rPr>
        <w:t xml:space="preserve"> States open to foreign investment.</w:t>
      </w:r>
      <w:r w:rsidRPr="00B31A2D">
        <w:rPr>
          <w:rFonts w:asciiTheme="minorHAnsi" w:hAnsiTheme="minorHAnsi"/>
          <w:sz w:val="16"/>
        </w:rPr>
        <w:t xml:space="preserve"> </w:t>
      </w:r>
      <w:r w:rsidRPr="001407D3">
        <w:rPr>
          <w:rStyle w:val="StyleUnderline"/>
          <w:rFonts w:asciiTheme="minorHAnsi" w:hAnsiTheme="minorHAnsi"/>
          <w:highlight w:val="green"/>
        </w:rPr>
        <w:t>Success in achieving this goal depends on</w:t>
      </w:r>
      <w:r w:rsidRPr="00B31A2D">
        <w:rPr>
          <w:rFonts w:asciiTheme="minorHAnsi" w:hAnsiTheme="minorHAnsi"/>
          <w:sz w:val="16"/>
        </w:rPr>
        <w:t xml:space="preserve"> several </w:t>
      </w:r>
      <w:r w:rsidRPr="001407D3">
        <w:rPr>
          <w:rStyle w:val="Emphasis"/>
          <w:rFonts w:asciiTheme="minorHAnsi" w:hAnsiTheme="minorHAnsi"/>
          <w:highlight w:val="green"/>
        </w:rPr>
        <w:t>specific choices made in the design of the mechanism</w:t>
      </w:r>
      <w:r w:rsidRPr="00B31A2D">
        <w:rPr>
          <w:rFonts w:asciiTheme="minorHAnsi" w:hAnsiTheme="minorHAnsi"/>
          <w:sz w:val="16"/>
        </w:rPr>
        <w:t xml:space="preserve"> for reviewing transactions. As a starting point, the review process is likely to yield different results depending on whether the primary oversight responsibility lies within the executive branch or is shared with Congress or the courts. Furthermore, </w:t>
      </w:r>
      <w:r w:rsidRPr="001407D3">
        <w:rPr>
          <w:rStyle w:val="StyleUnderline"/>
          <w:rFonts w:asciiTheme="minorHAnsi" w:hAnsiTheme="minorHAnsi"/>
          <w:highlight w:val="green"/>
        </w:rPr>
        <w:t>the U.S. framework has a significant impact on other jurisdictions’</w:t>
      </w:r>
      <w:r w:rsidRPr="00B31A2D">
        <w:rPr>
          <w:rFonts w:asciiTheme="minorHAnsi" w:hAnsiTheme="minorHAnsi"/>
          <w:sz w:val="16"/>
        </w:rPr>
        <w:t xml:space="preserve"> regulatory </w:t>
      </w:r>
      <w:r w:rsidRPr="001407D3">
        <w:rPr>
          <w:rStyle w:val="StyleUnderline"/>
          <w:rFonts w:asciiTheme="minorHAnsi" w:hAnsiTheme="minorHAnsi"/>
          <w:highlight w:val="green"/>
        </w:rPr>
        <w:t>posture with regard to foreign investment.</w:t>
      </w:r>
      <w:r w:rsidRPr="00B31A2D">
        <w:rPr>
          <w:rFonts w:asciiTheme="minorHAnsi" w:hAnsiTheme="minorHAnsi"/>
          <w:sz w:val="16"/>
        </w:rPr>
        <w:t xml:space="preserve"> </w:t>
      </w:r>
      <w:r w:rsidRPr="001407D3">
        <w:rPr>
          <w:rStyle w:val="Emphasis"/>
          <w:rFonts w:asciiTheme="minorHAnsi" w:hAnsiTheme="minorHAnsi"/>
          <w:highlight w:val="green"/>
        </w:rPr>
        <w:t>If the U</w:t>
      </w:r>
      <w:r w:rsidRPr="00B31A2D">
        <w:rPr>
          <w:rStyle w:val="Emphasis"/>
          <w:rFonts w:asciiTheme="minorHAnsi" w:hAnsiTheme="minorHAnsi"/>
        </w:rPr>
        <w:t>nited</w:t>
      </w:r>
      <w:r w:rsidRPr="001407D3">
        <w:rPr>
          <w:rStyle w:val="Emphasis"/>
          <w:rFonts w:asciiTheme="minorHAnsi" w:hAnsiTheme="minorHAnsi"/>
          <w:highlight w:val="green"/>
        </w:rPr>
        <w:t xml:space="preserve"> S</w:t>
      </w:r>
      <w:r w:rsidRPr="00B31A2D">
        <w:rPr>
          <w:rStyle w:val="Emphasis"/>
          <w:rFonts w:asciiTheme="minorHAnsi" w:hAnsiTheme="minorHAnsi"/>
        </w:rPr>
        <w:t>tates</w:t>
      </w:r>
      <w:r w:rsidRPr="00B31A2D">
        <w:rPr>
          <w:rFonts w:asciiTheme="minorHAnsi" w:hAnsiTheme="minorHAnsi"/>
          <w:sz w:val="16"/>
        </w:rPr>
        <w:t xml:space="preserve"> </w:t>
      </w:r>
      <w:r w:rsidRPr="001407D3">
        <w:rPr>
          <w:rStyle w:val="StyleUnderline"/>
          <w:rFonts w:asciiTheme="minorHAnsi" w:hAnsiTheme="minorHAnsi"/>
          <w:highlight w:val="green"/>
        </w:rPr>
        <w:t>is seen as using national security review to engage in protectionism</w:t>
      </w:r>
      <w:r w:rsidRPr="00B31A2D">
        <w:rPr>
          <w:rFonts w:asciiTheme="minorHAnsi" w:hAnsiTheme="minorHAnsi"/>
          <w:sz w:val="16"/>
        </w:rPr>
        <w:t xml:space="preserve">, </w:t>
      </w:r>
      <w:r w:rsidRPr="001407D3">
        <w:rPr>
          <w:rStyle w:val="StyleUnderline"/>
          <w:rFonts w:asciiTheme="minorHAnsi" w:hAnsiTheme="minorHAnsi"/>
          <w:highlight w:val="green"/>
        </w:rPr>
        <w:t>this could provoke a protectionist backlash in other parts of the world and hurt U.S. companies</w:t>
      </w:r>
      <w:r w:rsidRPr="00B31A2D">
        <w:rPr>
          <w:rFonts w:asciiTheme="minorHAnsi" w:hAnsiTheme="minorHAnsi"/>
          <w:sz w:val="16"/>
        </w:rPr>
        <w:t xml:space="preserve">. Similarly, other jurisdictions could take advantage of inadequacies in the U.S. regulatory regime and divert foreign investment away from the U.S. economy through more liberal laws.5 </w:t>
      </w:r>
      <w:r w:rsidRPr="00B31A2D">
        <w:rPr>
          <w:rStyle w:val="StyleUnderline"/>
          <w:rFonts w:asciiTheme="minorHAnsi" w:hAnsiTheme="minorHAnsi"/>
        </w:rPr>
        <w:t xml:space="preserve">The </w:t>
      </w:r>
      <w:r w:rsidRPr="00B31A2D">
        <w:rPr>
          <w:rStyle w:val="Emphasis"/>
          <w:rFonts w:asciiTheme="minorHAnsi" w:hAnsiTheme="minorHAnsi"/>
        </w:rPr>
        <w:t>F</w:t>
      </w:r>
      <w:r w:rsidRPr="00B31A2D">
        <w:rPr>
          <w:rStyle w:val="StyleUnderline"/>
          <w:rFonts w:asciiTheme="minorHAnsi" w:hAnsiTheme="minorHAnsi"/>
        </w:rPr>
        <w:t xml:space="preserve">oreign </w:t>
      </w:r>
      <w:r w:rsidRPr="00B31A2D">
        <w:rPr>
          <w:rStyle w:val="Emphasis"/>
          <w:rFonts w:asciiTheme="minorHAnsi" w:hAnsiTheme="minorHAnsi"/>
        </w:rPr>
        <w:t>I</w:t>
      </w:r>
      <w:r w:rsidRPr="00B31A2D">
        <w:rPr>
          <w:rStyle w:val="StyleUnderline"/>
          <w:rFonts w:asciiTheme="minorHAnsi" w:hAnsiTheme="minorHAnsi"/>
        </w:rPr>
        <w:t xml:space="preserve">nvestment and </w:t>
      </w:r>
      <w:r w:rsidRPr="00B31A2D">
        <w:rPr>
          <w:rStyle w:val="Emphasis"/>
          <w:rFonts w:asciiTheme="minorHAnsi" w:hAnsiTheme="minorHAnsi"/>
        </w:rPr>
        <w:t>N</w:t>
      </w:r>
      <w:r w:rsidRPr="00B31A2D">
        <w:rPr>
          <w:rStyle w:val="StyleUnderline"/>
          <w:rFonts w:asciiTheme="minorHAnsi" w:hAnsiTheme="minorHAnsi"/>
        </w:rPr>
        <w:t xml:space="preserve">ational </w:t>
      </w:r>
      <w:r w:rsidRPr="00B31A2D">
        <w:rPr>
          <w:rStyle w:val="Emphasis"/>
          <w:rFonts w:asciiTheme="minorHAnsi" w:hAnsiTheme="minorHAnsi"/>
        </w:rPr>
        <w:t>S</w:t>
      </w:r>
      <w:r w:rsidRPr="00B31A2D">
        <w:rPr>
          <w:rStyle w:val="StyleUnderline"/>
          <w:rFonts w:asciiTheme="minorHAnsi" w:hAnsiTheme="minorHAnsi"/>
        </w:rPr>
        <w:t xml:space="preserve">ecurity </w:t>
      </w:r>
      <w:r w:rsidRPr="00B31A2D">
        <w:rPr>
          <w:rStyle w:val="Emphasis"/>
          <w:rFonts w:asciiTheme="minorHAnsi" w:hAnsiTheme="minorHAnsi"/>
        </w:rPr>
        <w:t>A</w:t>
      </w:r>
      <w:r w:rsidRPr="00B31A2D">
        <w:rPr>
          <w:rStyle w:val="StyleUnderline"/>
          <w:rFonts w:asciiTheme="minorHAnsi" w:hAnsiTheme="minorHAnsi"/>
        </w:rPr>
        <w:t xml:space="preserve">ct </w:t>
      </w:r>
      <w:r w:rsidRPr="00B31A2D">
        <w:rPr>
          <w:rStyle w:val="Emphasis"/>
          <w:rFonts w:asciiTheme="minorHAnsi" w:hAnsiTheme="minorHAnsi"/>
        </w:rPr>
        <w:t>of 2007</w:t>
      </w:r>
      <w:r w:rsidRPr="00B31A2D">
        <w:rPr>
          <w:rFonts w:asciiTheme="minorHAnsi" w:hAnsiTheme="minorHAnsi"/>
          <w:sz w:val="16"/>
        </w:rPr>
        <w:t xml:space="preserve"> (the Act), 6 which </w:t>
      </w:r>
      <w:proofErr w:type="gramStart"/>
      <w:r w:rsidRPr="00B31A2D">
        <w:rPr>
          <w:rFonts w:asciiTheme="minorHAnsi" w:hAnsiTheme="minorHAnsi"/>
          <w:sz w:val="16"/>
        </w:rPr>
        <w:t>was</w:t>
      </w:r>
      <w:proofErr w:type="gramEnd"/>
      <w:r w:rsidRPr="00B31A2D">
        <w:rPr>
          <w:rFonts w:asciiTheme="minorHAnsi" w:hAnsiTheme="minorHAnsi"/>
          <w:sz w:val="16"/>
        </w:rPr>
        <w:t xml:space="preserve"> signed into law on July 26. 20077 and went into effect on October 24, 2007, </w:t>
      </w:r>
      <w:r w:rsidRPr="00B31A2D">
        <w:rPr>
          <w:rStyle w:val="StyleUnderline"/>
          <w:rFonts w:asciiTheme="minorHAnsi" w:hAnsiTheme="minorHAnsi"/>
        </w:rPr>
        <w:t>is the latest effort to modify and update the regulatory framework governing the foreign acquisition of U.S. companies.</w:t>
      </w:r>
      <w:r w:rsidRPr="00B31A2D">
        <w:rPr>
          <w:rFonts w:asciiTheme="minorHAnsi" w:hAnsiTheme="minorHAnsi"/>
          <w:sz w:val="16"/>
        </w:rPr>
        <w:t xml:space="preserve"> This Comment describes the most important changes introduced by the Act and evaluates the extent to which the updated legislation strikes a reasonable balance between addressing national security concerns and maintaining the openness of the U.S. economy. I. The Structure of CFIUS Review The origins of the current regulatory system can be traced back to 1975, when President Gerald Ford created </w:t>
      </w:r>
      <w:r w:rsidRPr="00B31A2D">
        <w:rPr>
          <w:rStyle w:val="Emphasis"/>
          <w:rFonts w:asciiTheme="minorHAnsi" w:hAnsiTheme="minorHAnsi"/>
        </w:rPr>
        <w:t xml:space="preserve">the </w:t>
      </w:r>
      <w:r w:rsidRPr="00B31A2D">
        <w:rPr>
          <w:rStyle w:val="StyleUnderline"/>
          <w:rFonts w:asciiTheme="minorHAnsi" w:hAnsiTheme="minorHAnsi"/>
        </w:rPr>
        <w:t xml:space="preserve">Committee on Foreign Investments in the United States </w:t>
      </w:r>
      <w:r w:rsidRPr="00B31A2D">
        <w:rPr>
          <w:rFonts w:asciiTheme="minorHAnsi" w:hAnsiTheme="minorHAnsi"/>
          <w:sz w:val="16"/>
        </w:rPr>
        <w:t>(</w:t>
      </w:r>
      <w:r w:rsidRPr="001407D3">
        <w:rPr>
          <w:rStyle w:val="Emphasis"/>
          <w:rFonts w:asciiTheme="minorHAnsi" w:hAnsiTheme="minorHAnsi"/>
          <w:highlight w:val="green"/>
        </w:rPr>
        <w:t>CFIUS</w:t>
      </w:r>
      <w:r w:rsidRPr="00B31A2D">
        <w:rPr>
          <w:rFonts w:asciiTheme="minorHAnsi" w:hAnsiTheme="minorHAnsi"/>
          <w:sz w:val="16"/>
        </w:rPr>
        <w:t xml:space="preserve">), an interagency body within the executive branch chaired by the Department of the Treasury. The Department of the Treasury originally tasked CFIUS with monitoring the impact of inbound foreign investment and coordinating U.S. investment policy. The President's power to act in this domain was formalized by the International Investment Survey Act of 1976.9 In the 1980s, mounting concerns over the acquisition of U.S. firms by Japanese and British investors prompted Congress to introduce a system of formal review of these transactions through the Exon-Florio Amendment to the Defense Production Act of 1950.10 The Amendment authorized the President to investigate the effect of foreign acquisitions on U.S. national security and. acting based on "credible evidence." to suspend or prohibit acquisitions that might threaten national security.11 Prior to the Amendment, foreign acquisitions could be blocked only if the President declared a national emergency or regulators found a violation of federal antitrust, environmental, or securities laws. Congress acted again in 1992, adding a statutory requirement for CFIUS to </w:t>
      </w:r>
      <w:r w:rsidRPr="001407D3">
        <w:rPr>
          <w:rStyle w:val="StyleUnderline"/>
          <w:rFonts w:asciiTheme="minorHAnsi" w:hAnsiTheme="minorHAnsi"/>
          <w:highlight w:val="green"/>
        </w:rPr>
        <w:t>carry out</w:t>
      </w:r>
      <w:r w:rsidRPr="00B31A2D">
        <w:rPr>
          <w:rFonts w:asciiTheme="minorHAnsi" w:hAnsiTheme="minorHAnsi"/>
          <w:sz w:val="16"/>
        </w:rPr>
        <w:t xml:space="preserve"> mandatory </w:t>
      </w:r>
      <w:r w:rsidRPr="001407D3">
        <w:rPr>
          <w:rStyle w:val="StyleUnderline"/>
          <w:rFonts w:asciiTheme="minorHAnsi" w:hAnsiTheme="minorHAnsi"/>
          <w:highlight w:val="green"/>
        </w:rPr>
        <w:t xml:space="preserve">investigations of transactions </w:t>
      </w:r>
      <w:r w:rsidRPr="00B31A2D">
        <w:rPr>
          <w:rStyle w:val="StyleUnderline"/>
          <w:rFonts w:asciiTheme="minorHAnsi" w:hAnsiTheme="minorHAnsi"/>
        </w:rPr>
        <w:t xml:space="preserve">where the </w:t>
      </w:r>
      <w:r w:rsidRPr="00B31A2D">
        <w:rPr>
          <w:rFonts w:asciiTheme="minorHAnsi" w:hAnsiTheme="minorHAnsi"/>
          <w:sz w:val="16"/>
        </w:rPr>
        <w:t xml:space="preserve">acquirer is "controlled by or acting on behalf of a foreign government," and "seeks to engage in an </w:t>
      </w:r>
      <w:r w:rsidRPr="00B31A2D">
        <w:rPr>
          <w:rStyle w:val="StyleUnderline"/>
          <w:rFonts w:asciiTheme="minorHAnsi" w:hAnsiTheme="minorHAnsi"/>
        </w:rPr>
        <w:t xml:space="preserve">acquisition </w:t>
      </w:r>
      <w:r w:rsidRPr="001407D3">
        <w:rPr>
          <w:rStyle w:val="StyleUnderline"/>
          <w:rFonts w:asciiTheme="minorHAnsi" w:hAnsiTheme="minorHAnsi"/>
          <w:highlight w:val="green"/>
        </w:rPr>
        <w:t>that</w:t>
      </w:r>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could affect </w:t>
      </w:r>
      <w:r w:rsidRPr="00B31A2D">
        <w:rPr>
          <w:rStyle w:val="StyleUnderline"/>
          <w:rFonts w:asciiTheme="minorHAnsi" w:hAnsiTheme="minorHAnsi"/>
        </w:rPr>
        <w:t xml:space="preserve">the </w:t>
      </w:r>
      <w:r w:rsidRPr="001407D3">
        <w:rPr>
          <w:rStyle w:val="Emphasis"/>
          <w:rFonts w:asciiTheme="minorHAnsi" w:hAnsiTheme="minorHAnsi"/>
          <w:highlight w:val="green"/>
        </w:rPr>
        <w:t>national security</w:t>
      </w:r>
      <w:r w:rsidRPr="00B31A2D">
        <w:rPr>
          <w:rStyle w:val="StyleUnderline"/>
          <w:rFonts w:asciiTheme="minorHAnsi" w:hAnsiTheme="minorHAnsi"/>
        </w:rPr>
        <w:t xml:space="preserve"> of the United States</w:t>
      </w:r>
      <w:r w:rsidRPr="00B31A2D">
        <w:rPr>
          <w:rFonts w:asciiTheme="minorHAnsi" w:hAnsiTheme="minorHAnsi"/>
          <w:sz w:val="16"/>
        </w:rPr>
        <w:t xml:space="preserve">.'"12 The regulatory regime was developed further through a series of Executive Orders13 and Department of the Treasury implementing regulations.14 CFIUS presently has twelve members, including the Secretaries of State, the Treasury, Defense. Homeland Security, and Commerce: the U.S. Trade Representative: the Chair of the Council of Economic Advisers; the Attorney General: the Directors of the Office of Management and Budset and of the Office of Science and Technology Policy: the Assistant to the President for National Security Affairs: and the Assistant to the President for Economic Policy.15 The process of CFIUS review can begin either with a voluntary notice from a party to a potential transaction or on recommendation from a CFIUS member agency that believes a given transaction might affect U.S. national security.16 In practice, however. CFIUS has not initiated reviews but has instead encouraged parties to not-yet-notified sensitive transactions to file a notice voluntarily.17 </w:t>
      </w:r>
      <w:r w:rsidRPr="001407D3">
        <w:rPr>
          <w:rStyle w:val="StyleUnderline"/>
          <w:rFonts w:asciiTheme="minorHAnsi" w:hAnsiTheme="minorHAnsi"/>
          <w:highlight w:val="green"/>
        </w:rPr>
        <w:t>Neither the statute nor</w:t>
      </w:r>
      <w:r w:rsidRPr="00B31A2D">
        <w:rPr>
          <w:rFonts w:asciiTheme="minorHAnsi" w:hAnsiTheme="minorHAnsi"/>
          <w:sz w:val="16"/>
        </w:rPr>
        <w:t xml:space="preserve"> the implementing </w:t>
      </w:r>
      <w:r w:rsidRPr="001407D3">
        <w:rPr>
          <w:rStyle w:val="StyleUnderline"/>
          <w:rFonts w:asciiTheme="minorHAnsi" w:hAnsiTheme="minorHAnsi"/>
          <w:highlight w:val="green"/>
        </w:rPr>
        <w:t xml:space="preserve">regulations </w:t>
      </w:r>
      <w:r w:rsidRPr="001407D3">
        <w:rPr>
          <w:rStyle w:val="Emphasis"/>
          <w:rFonts w:asciiTheme="minorHAnsi" w:hAnsiTheme="minorHAnsi"/>
          <w:highlight w:val="green"/>
        </w:rPr>
        <w:t>provide a definition of "national security,</w:t>
      </w:r>
      <w:r w:rsidRPr="00B31A2D">
        <w:rPr>
          <w:rStyle w:val="Emphasis"/>
          <w:rFonts w:asciiTheme="minorHAnsi" w:hAnsiTheme="minorHAnsi"/>
        </w:rPr>
        <w:t>"</w:t>
      </w:r>
      <w:r w:rsidRPr="00B31A2D">
        <w:rPr>
          <w:rFonts w:asciiTheme="minorHAnsi" w:hAnsiTheme="minorHAnsi"/>
          <w:sz w:val="16"/>
        </w:rPr>
        <w:t xml:space="preserve"> but they do contain a non-exhaustive list of factors that may be considered when determining whether a threat to national security exists. These factors include domestic production needed for projected national defense requirements, the capability and capacity of domestic industries to meet national defense requirements, the control of domestic industries and commercial activity by foreign citizens as it affects the capability and capacity of the United States to meet national security requirements, the potential effects of an acquisition on sales of military goods, equipment, or technology to countries supporting terrorism or raising proliferation concerns, and the potential effects on U.S. technological leadership in areas affecting national security.18 Even though</w:t>
      </w:r>
      <w:r w:rsidRPr="00B31A2D">
        <w:rPr>
          <w:rStyle w:val="StyleUnderline"/>
          <w:rFonts w:asciiTheme="minorHAnsi" w:hAnsiTheme="minorHAnsi"/>
        </w:rPr>
        <w:t xml:space="preserve"> </w:t>
      </w:r>
      <w:r w:rsidRPr="001407D3">
        <w:rPr>
          <w:rStyle w:val="StyleUnderline"/>
          <w:rFonts w:asciiTheme="minorHAnsi" w:hAnsiTheme="minorHAnsi"/>
          <w:highlight w:val="green"/>
        </w:rPr>
        <w:t>the 2007</w:t>
      </w:r>
      <w:r w:rsidRPr="00B31A2D">
        <w:rPr>
          <w:rFonts w:asciiTheme="minorHAnsi" w:hAnsiTheme="minorHAnsi"/>
          <w:sz w:val="16"/>
        </w:rPr>
        <w:t xml:space="preserve"> </w:t>
      </w:r>
      <w:r w:rsidRPr="001407D3">
        <w:rPr>
          <w:rStyle w:val="StyleUnderline"/>
          <w:rFonts w:asciiTheme="minorHAnsi" w:hAnsiTheme="minorHAnsi"/>
          <w:highlight w:val="green"/>
        </w:rPr>
        <w:t xml:space="preserve">amendments </w:t>
      </w:r>
      <w:r w:rsidRPr="00B31A2D">
        <w:rPr>
          <w:rFonts w:asciiTheme="minorHAnsi" w:hAnsiTheme="minorHAnsi"/>
          <w:sz w:val="16"/>
        </w:rPr>
        <w:t>responded to several points of criticism, they</w:t>
      </w:r>
      <w:r w:rsidRPr="001407D3">
        <w:rPr>
          <w:rStyle w:val="StyleUnderline"/>
          <w:rFonts w:asciiTheme="minorHAnsi" w:hAnsiTheme="minorHAnsi"/>
          <w:highlight w:val="green"/>
        </w:rPr>
        <w:t xml:space="preserve"> did not change the core</w:t>
      </w:r>
      <w:r w:rsidRPr="00B31A2D">
        <w:rPr>
          <w:rFonts w:asciiTheme="minorHAnsi" w:hAnsiTheme="minorHAnsi"/>
          <w:sz w:val="16"/>
        </w:rPr>
        <w:t xml:space="preserve"> structure </w:t>
      </w:r>
      <w:r w:rsidRPr="001407D3">
        <w:rPr>
          <w:rStyle w:val="StyleUnderline"/>
          <w:rFonts w:asciiTheme="minorHAnsi" w:hAnsiTheme="minorHAnsi"/>
          <w:highlight w:val="green"/>
        </w:rPr>
        <w:t>of</w:t>
      </w:r>
      <w:r w:rsidRPr="00B31A2D">
        <w:rPr>
          <w:rStyle w:val="StyleUnderline"/>
          <w:rFonts w:asciiTheme="minorHAnsi" w:hAnsiTheme="minorHAnsi"/>
        </w:rPr>
        <w:t xml:space="preserve"> </w:t>
      </w:r>
      <w:r w:rsidRPr="00B31A2D">
        <w:rPr>
          <w:rFonts w:asciiTheme="minorHAnsi" w:hAnsiTheme="minorHAnsi"/>
          <w:sz w:val="16"/>
        </w:rPr>
        <w:t xml:space="preserve">the </w:t>
      </w:r>
      <w:r w:rsidRPr="001407D3">
        <w:rPr>
          <w:rStyle w:val="StyleUnderline"/>
          <w:rFonts w:asciiTheme="minorHAnsi" w:hAnsiTheme="minorHAnsi"/>
          <w:highlight w:val="green"/>
        </w:rPr>
        <w:t>CFIUS</w:t>
      </w:r>
      <w:r w:rsidRPr="00B31A2D">
        <w:rPr>
          <w:rFonts w:asciiTheme="minorHAnsi" w:hAnsiTheme="minorHAnsi"/>
          <w:sz w:val="16"/>
        </w:rPr>
        <w:t xml:space="preserve"> process. Currently, after it receives notice of an acquisition, CFIUS may begin a thirty-day review to determine whether the transaction could pose a threat to national security.19 </w:t>
      </w:r>
      <w:proofErr w:type="gramStart"/>
      <w:r w:rsidRPr="00B31A2D">
        <w:rPr>
          <w:rFonts w:asciiTheme="minorHAnsi" w:hAnsiTheme="minorHAnsi"/>
          <w:sz w:val="16"/>
        </w:rPr>
        <w:t>At</w:t>
      </w:r>
      <w:proofErr w:type="gramEnd"/>
      <w:r w:rsidRPr="00B31A2D">
        <w:rPr>
          <w:rFonts w:asciiTheme="minorHAnsi" w:hAnsiTheme="minorHAnsi"/>
          <w:sz w:val="16"/>
        </w:rPr>
        <w:t xml:space="preserve"> the end of this period, the Committee may conclude that no such threat exists and end the review, or it may commence a forty-five-day investigation. Upon the conclusion of the investigation, the Committee is required to submit a report to the President containing its recommendations.20 </w:t>
      </w:r>
      <w:proofErr w:type="gramStart"/>
      <w:r w:rsidRPr="00B31A2D">
        <w:rPr>
          <w:rFonts w:asciiTheme="minorHAnsi" w:hAnsiTheme="minorHAnsi"/>
          <w:sz w:val="16"/>
        </w:rPr>
        <w:t>Within</w:t>
      </w:r>
      <w:proofErr w:type="gramEnd"/>
      <w:r w:rsidRPr="00B31A2D">
        <w:rPr>
          <w:rFonts w:asciiTheme="minorHAnsi" w:hAnsiTheme="minorHAnsi"/>
          <w:sz w:val="16"/>
        </w:rPr>
        <w:t xml:space="preserve"> fifteen days, the Office of the President may suspend, prohibit, or order certain modifications to the transaction through a mitigation agreement, or it may permit the acquisition by not taking any action. Regardless of the outcome, it must submit a report to Congress explaining its decision.21 This structure resembles the two-stage merger review process under the Hart-Scott-Rodino Act of 1976." but understandably involves much less transparency given the sensitive nature of national security information. For this reason, and also because the executive's findings are not subject to judicial review, the confidence in the Hart-Scott-Rodino regime cannot be automatically transposed onto the CFIUS framework. The main benefit of a voluntary CFIUS filing for companies is that any notified transaction with potential national security implications enjoys a regulatory safe harbor, immunizing it against subsequent reviews or actions by the President except in cases where the parties have engaged in misrepresentations during the CFIUS process.25 In contrast, a transaction without a voluntary filing with CFIUS that subsequently raises national security concerns can be reviewed and unwound by the President at any time, even long after closing. Another benefit of filing involves the opportunity for informal guidance whereby the regulator and the company discuss the adequacy of the filing and the expected shape of the CFIUS process. Although such guidance can help companies to provide relevant information and not waste resources on a transaction that is unlikely to be approved, the dialogue between the regulator and companies has halted in the aftermath of the DP World controversy." Most </w:t>
      </w:r>
      <w:r w:rsidRPr="001407D3">
        <w:rPr>
          <w:rStyle w:val="StyleUnderline"/>
          <w:rFonts w:asciiTheme="minorHAnsi" w:hAnsiTheme="minorHAnsi"/>
          <w:highlight w:val="green"/>
        </w:rPr>
        <w:t>criticisms of the CFIUS review process</w:t>
      </w:r>
      <w:r w:rsidRPr="00B31A2D">
        <w:rPr>
          <w:rFonts w:asciiTheme="minorHAnsi" w:hAnsiTheme="minorHAnsi"/>
          <w:sz w:val="16"/>
        </w:rPr>
        <w:t xml:space="preserve"> </w:t>
      </w:r>
      <w:r w:rsidRPr="001407D3">
        <w:rPr>
          <w:rStyle w:val="StyleUnderline"/>
          <w:rFonts w:asciiTheme="minorHAnsi" w:hAnsiTheme="minorHAnsi"/>
          <w:highlight w:val="green"/>
        </w:rPr>
        <w:t>have been prompted by</w:t>
      </w:r>
      <w:r w:rsidRPr="00B31A2D">
        <w:rPr>
          <w:rFonts w:asciiTheme="minorHAnsi" w:hAnsiTheme="minorHAnsi"/>
          <w:sz w:val="16"/>
        </w:rPr>
        <w:t xml:space="preserve"> the </w:t>
      </w:r>
      <w:r w:rsidRPr="001407D3">
        <w:rPr>
          <w:rStyle w:val="Emphasis"/>
          <w:rFonts w:asciiTheme="minorHAnsi" w:hAnsiTheme="minorHAnsi"/>
          <w:highlight w:val="green"/>
        </w:rPr>
        <w:t>high-profile acquisitions</w:t>
      </w:r>
      <w:r w:rsidRPr="00B31A2D">
        <w:rPr>
          <w:rFonts w:asciiTheme="minorHAnsi" w:hAnsiTheme="minorHAnsi"/>
          <w:sz w:val="16"/>
        </w:rPr>
        <w:t xml:space="preserve"> </w:t>
      </w:r>
      <w:r w:rsidRPr="00B31A2D">
        <w:rPr>
          <w:rStyle w:val="StyleUnderline"/>
          <w:rFonts w:asciiTheme="minorHAnsi" w:hAnsiTheme="minorHAnsi"/>
        </w:rPr>
        <w:t>of the past few years.</w:t>
      </w:r>
      <w:r w:rsidRPr="00B31A2D">
        <w:rPr>
          <w:rFonts w:asciiTheme="minorHAnsi" w:hAnsiTheme="minorHAnsi"/>
          <w:sz w:val="16"/>
        </w:rPr>
        <w:t xml:space="preserve"> </w:t>
      </w:r>
      <w:r w:rsidRPr="001407D3">
        <w:rPr>
          <w:rStyle w:val="StyleUnderline"/>
          <w:rFonts w:asciiTheme="minorHAnsi" w:hAnsiTheme="minorHAnsi"/>
          <w:highlight w:val="green"/>
        </w:rPr>
        <w:t>Prominent among the criticisms was</w:t>
      </w:r>
      <w:r w:rsidRPr="00B31A2D">
        <w:rPr>
          <w:rStyle w:val="StyleUnderline"/>
          <w:rFonts w:asciiTheme="minorHAnsi" w:hAnsiTheme="minorHAnsi"/>
        </w:rPr>
        <w:t xml:space="preserve"> </w:t>
      </w:r>
      <w:r w:rsidRPr="00B31A2D">
        <w:rPr>
          <w:rFonts w:asciiTheme="minorHAnsi" w:hAnsiTheme="minorHAnsi"/>
          <w:sz w:val="16"/>
        </w:rPr>
        <w:t xml:space="preserve">the view that because </w:t>
      </w:r>
      <w:proofErr w:type="gramStart"/>
      <w:r w:rsidRPr="00B31A2D">
        <w:rPr>
          <w:rFonts w:asciiTheme="minorHAnsi" w:hAnsiTheme="minorHAnsi"/>
          <w:sz w:val="16"/>
        </w:rPr>
        <w:t>CFIUS is chaired by the Department of the Treasury</w:t>
      </w:r>
      <w:proofErr w:type="gramEnd"/>
      <w:r w:rsidRPr="00B31A2D">
        <w:rPr>
          <w:rFonts w:asciiTheme="minorHAnsi" w:hAnsiTheme="minorHAnsi"/>
          <w:sz w:val="16"/>
        </w:rPr>
        <w:t xml:space="preserve">, </w:t>
      </w:r>
      <w:r w:rsidRPr="001407D3">
        <w:rPr>
          <w:rStyle w:val="StyleUnderline"/>
          <w:rFonts w:asciiTheme="minorHAnsi" w:hAnsiTheme="minorHAnsi"/>
          <w:highlight w:val="green"/>
        </w:rPr>
        <w:t>economic concerns would prevail over national security concerns</w:t>
      </w:r>
      <w:r w:rsidRPr="00B31A2D">
        <w:rPr>
          <w:rFonts w:asciiTheme="minorHAnsi" w:hAnsiTheme="minorHAnsi"/>
          <w:sz w:val="16"/>
        </w:rPr>
        <w:t xml:space="preserve">. </w:t>
      </w:r>
      <w:r w:rsidRPr="00B31A2D">
        <w:rPr>
          <w:rStyle w:val="Emphasis"/>
          <w:rFonts w:asciiTheme="minorHAnsi" w:hAnsiTheme="minorHAnsi"/>
        </w:rPr>
        <w:t>Further</w:t>
      </w:r>
      <w:r w:rsidRPr="00B31A2D">
        <w:rPr>
          <w:rFonts w:asciiTheme="minorHAnsi" w:hAnsiTheme="minorHAnsi"/>
          <w:sz w:val="16"/>
        </w:rPr>
        <w:t xml:space="preserve">more, </w:t>
      </w:r>
      <w:r w:rsidRPr="001407D3">
        <w:rPr>
          <w:rStyle w:val="StyleUnderline"/>
          <w:rFonts w:asciiTheme="minorHAnsi" w:hAnsiTheme="minorHAnsi"/>
          <w:highlight w:val="green"/>
        </w:rPr>
        <w:t>the definition of "national security" was</w:t>
      </w:r>
      <w:r w:rsidRPr="00B31A2D">
        <w:rPr>
          <w:rFonts w:asciiTheme="minorHAnsi" w:hAnsiTheme="minorHAnsi"/>
          <w:sz w:val="16"/>
        </w:rPr>
        <w:t xml:space="preserve"> sometimes interpreted too narrowly and the list of factors used to evaluate national security threats </w:t>
      </w:r>
      <w:r w:rsidRPr="001407D3">
        <w:rPr>
          <w:rStyle w:val="StyleUnderline"/>
          <w:rFonts w:asciiTheme="minorHAnsi" w:hAnsiTheme="minorHAnsi"/>
          <w:highlight w:val="green"/>
        </w:rPr>
        <w:t>was</w:t>
      </w:r>
      <w:r w:rsidRPr="00B31A2D">
        <w:rPr>
          <w:rStyle w:val="StyleUnderline"/>
          <w:rFonts w:asciiTheme="minorHAnsi" w:hAnsiTheme="minorHAnsi"/>
        </w:rPr>
        <w:t xml:space="preserve"> </w:t>
      </w:r>
      <w:r w:rsidRPr="00B31A2D">
        <w:rPr>
          <w:rFonts w:asciiTheme="minorHAnsi" w:hAnsiTheme="minorHAnsi"/>
          <w:sz w:val="16"/>
        </w:rPr>
        <w:t>viewed (</w:t>
      </w:r>
      <w:r w:rsidRPr="001407D3">
        <w:rPr>
          <w:rStyle w:val="StyleUnderline"/>
          <w:rFonts w:asciiTheme="minorHAnsi" w:hAnsiTheme="minorHAnsi"/>
          <w:highlight w:val="green"/>
        </w:rPr>
        <w:t>considered</w:t>
      </w:r>
      <w:r w:rsidRPr="00B31A2D">
        <w:rPr>
          <w:rFonts w:asciiTheme="minorHAnsi" w:hAnsiTheme="minorHAnsi"/>
          <w:sz w:val="16"/>
        </w:rPr>
        <w:t xml:space="preserve">) as </w:t>
      </w:r>
      <w:r w:rsidRPr="001407D3">
        <w:rPr>
          <w:rStyle w:val="StyleUnderline"/>
          <w:rFonts w:asciiTheme="minorHAnsi" w:hAnsiTheme="minorHAnsi"/>
          <w:highlight w:val="green"/>
        </w:rPr>
        <w:t>too vague.</w:t>
      </w:r>
      <w:r w:rsidRPr="00B31A2D">
        <w:rPr>
          <w:rFonts w:asciiTheme="minorHAnsi" w:hAnsiTheme="minorHAnsi"/>
          <w:sz w:val="16"/>
        </w:rPr>
        <w:t xml:space="preserve"> There have been arguments to include "energy security" or even "economic security" as part of that definition. Finally. Congress has complained that the review process is not sufficiently transparent and that the White House has taken a hands-off approach, resulting in reviews that are not sufficiently detailed.26 When evaluating these criticisms, it is important to remember that the number of foreign acquisitions that require CFIUS review is very small and that the potential for harm in the form of negative business attitudes towards U.S. firms abroad is disproportionately large. For example, among the over 1500 notices filed with CFIUS between 1988 and 2005. </w:t>
      </w:r>
      <w:proofErr w:type="gramStart"/>
      <w:r w:rsidRPr="00B31A2D">
        <w:rPr>
          <w:rFonts w:asciiTheme="minorHAnsi" w:hAnsiTheme="minorHAnsi"/>
          <w:sz w:val="16"/>
        </w:rPr>
        <w:t>the</w:t>
      </w:r>
      <w:proofErr w:type="gramEnd"/>
      <w:r w:rsidRPr="00B31A2D">
        <w:rPr>
          <w:rFonts w:asciiTheme="minorHAnsi" w:hAnsiTheme="minorHAnsi"/>
          <w:sz w:val="16"/>
        </w:rPr>
        <w:t xml:space="preserve"> Committee found it necessary to open an investigation in only twenty-five cases. After investigation, thirteen proposed transactions were withdrawn, while twelve transactions were sent to the White House.28 The President has used the authority to block a transaction only once, in 1990.29 Even assuming that the withdrawn transactions would have resulted in a prohibition, problematic transactions would still comprise less than one percent of all notified transactions. The </w:t>
      </w:r>
      <w:proofErr w:type="gramStart"/>
      <w:r w:rsidRPr="00B31A2D">
        <w:rPr>
          <w:rFonts w:asciiTheme="minorHAnsi" w:hAnsiTheme="minorHAnsi"/>
          <w:sz w:val="16"/>
        </w:rPr>
        <w:t>transactions which CFIUS needed to investigate</w:t>
      </w:r>
      <w:proofErr w:type="gramEnd"/>
      <w:r w:rsidRPr="00B31A2D">
        <w:rPr>
          <w:rFonts w:asciiTheme="minorHAnsi" w:hAnsiTheme="minorHAnsi"/>
          <w:sz w:val="16"/>
        </w:rPr>
        <w:t xml:space="preserve"> comprise only two percent of the total number of notified transactions. It should also be remembered that ex ante control of foreign acquisitions is not the only way to ensure that such transactions do not threaten national security. Problems can certainly arise outside of a change of corporate ownership or control and. consequently, there should be appropriate mechanisms for detecting and remedying such problems. The CFIUS process should be seen as a small complement to more comprehensive monitoring mechanisms and not as a tool that can address national security concerns all by itself. Filially, it is helpful to bear in mind that unsubstantiated alarmist statements could originate from parties that are not unbiased or disinterested, e.g.. </w:t>
      </w:r>
      <w:proofErr w:type="gramStart"/>
      <w:r w:rsidRPr="00B31A2D">
        <w:rPr>
          <w:rFonts w:asciiTheme="minorHAnsi" w:hAnsiTheme="minorHAnsi"/>
          <w:sz w:val="16"/>
        </w:rPr>
        <w:t>politicians</w:t>
      </w:r>
      <w:proofErr w:type="gramEnd"/>
      <w:r w:rsidRPr="00B31A2D">
        <w:rPr>
          <w:rFonts w:asciiTheme="minorHAnsi" w:hAnsiTheme="minorHAnsi"/>
          <w:sz w:val="16"/>
        </w:rPr>
        <w:t xml:space="preserve"> representing domestic constituents with economic stakes, or spurned bidders who would benefit directly if a transaction falls through. </w:t>
      </w:r>
      <w:r w:rsidRPr="001407D3">
        <w:rPr>
          <w:rStyle w:val="StyleUnderline"/>
          <w:rFonts w:asciiTheme="minorHAnsi" w:hAnsiTheme="minorHAnsi"/>
          <w:highlight w:val="green"/>
        </w:rPr>
        <w:t>The possibility that foreign acquisitions could be threats to national security is</w:t>
      </w:r>
      <w:r w:rsidRPr="00B31A2D">
        <w:rPr>
          <w:rFonts w:asciiTheme="minorHAnsi" w:hAnsiTheme="minorHAnsi"/>
          <w:sz w:val="16"/>
        </w:rPr>
        <w:t xml:space="preserve"> a </w:t>
      </w:r>
      <w:r w:rsidRPr="001407D3">
        <w:rPr>
          <w:rStyle w:val="StyleUnderline"/>
          <w:rFonts w:asciiTheme="minorHAnsi" w:hAnsiTheme="minorHAnsi"/>
          <w:highlight w:val="green"/>
        </w:rPr>
        <w:t>serious</w:t>
      </w:r>
      <w:r w:rsidRPr="00B31A2D">
        <w:rPr>
          <w:rStyle w:val="StyleUnderline"/>
          <w:rFonts w:asciiTheme="minorHAnsi" w:hAnsiTheme="minorHAnsi"/>
        </w:rPr>
        <w:t xml:space="preserve"> </w:t>
      </w:r>
      <w:r w:rsidRPr="00B31A2D">
        <w:rPr>
          <w:rFonts w:asciiTheme="minorHAnsi" w:hAnsiTheme="minorHAnsi"/>
          <w:sz w:val="16"/>
        </w:rPr>
        <w:t xml:space="preserve">one, </w:t>
      </w:r>
      <w:r w:rsidRPr="001407D3">
        <w:rPr>
          <w:rStyle w:val="Emphasis"/>
          <w:rFonts w:asciiTheme="minorHAnsi" w:hAnsiTheme="minorHAnsi"/>
          <w:highlight w:val="green"/>
        </w:rPr>
        <w:t>but it should not become a pretext for</w:t>
      </w:r>
      <w:r w:rsidRPr="00B31A2D">
        <w:rPr>
          <w:rFonts w:asciiTheme="minorHAnsi" w:hAnsiTheme="minorHAnsi"/>
          <w:sz w:val="16"/>
        </w:rPr>
        <w:t xml:space="preserve"> the </w:t>
      </w:r>
      <w:r w:rsidRPr="001407D3">
        <w:rPr>
          <w:rStyle w:val="Emphasis"/>
          <w:rFonts w:asciiTheme="minorHAnsi" w:hAnsiTheme="minorHAnsi"/>
          <w:highlight w:val="green"/>
        </w:rPr>
        <w:t>stealth promulgation of policies in other areas</w:t>
      </w:r>
      <w:r w:rsidRPr="00B31A2D">
        <w:rPr>
          <w:rFonts w:asciiTheme="minorHAnsi" w:hAnsiTheme="minorHAnsi"/>
          <w:sz w:val="16"/>
        </w:rPr>
        <w:t xml:space="preserve">, </w:t>
      </w:r>
      <w:r w:rsidRPr="00B31A2D">
        <w:rPr>
          <w:rStyle w:val="Emphasis"/>
          <w:rFonts w:asciiTheme="minorHAnsi" w:hAnsiTheme="minorHAnsi"/>
        </w:rPr>
        <w:t>or for the defense of labor</w:t>
      </w:r>
      <w:r w:rsidRPr="00B31A2D">
        <w:rPr>
          <w:rStyle w:val="StyleUnderline"/>
          <w:rFonts w:asciiTheme="minorHAnsi" w:hAnsiTheme="minorHAnsi"/>
        </w:rPr>
        <w:t xml:space="preserve">, </w:t>
      </w:r>
      <w:r w:rsidRPr="00B31A2D">
        <w:rPr>
          <w:rStyle w:val="Emphasis"/>
          <w:rFonts w:asciiTheme="minorHAnsi" w:hAnsiTheme="minorHAnsi"/>
        </w:rPr>
        <w:t>environmental,</w:t>
      </w:r>
      <w:r w:rsidRPr="00B31A2D">
        <w:rPr>
          <w:rStyle w:val="StyleUnderline"/>
          <w:rFonts w:asciiTheme="minorHAnsi" w:hAnsiTheme="minorHAnsi"/>
        </w:rPr>
        <w:t xml:space="preserve"> and </w:t>
      </w:r>
      <w:r w:rsidRPr="00B31A2D">
        <w:rPr>
          <w:rStyle w:val="Emphasis"/>
          <w:rFonts w:asciiTheme="minorHAnsi" w:hAnsiTheme="minorHAnsi"/>
        </w:rPr>
        <w:t>industrial special interests</w:t>
      </w:r>
      <w:r w:rsidRPr="00B31A2D">
        <w:rPr>
          <w:rStyle w:val="StyleUnderline"/>
          <w:rFonts w:asciiTheme="minorHAnsi" w:hAnsiTheme="minorHAnsi"/>
        </w:rPr>
        <w:t xml:space="preserve">. </w:t>
      </w:r>
      <w:r w:rsidRPr="00B31A2D">
        <w:rPr>
          <w:rFonts w:asciiTheme="minorHAnsi" w:hAnsiTheme="minorHAnsi"/>
          <w:sz w:val="16"/>
        </w:rPr>
        <w:t xml:space="preserve">The importance of striking an appropriate balance between openness to foreign investment and the protection of national security is highlighted by two emerging trends. First, sovereign wealth funds have come to play a larger and more visible role in the global market for investment and then targets frequently include U.S. companies. Second, the increased interplay between the regulatory frameworks of countries seeking to attract foreign investment suggests that </w:t>
      </w:r>
      <w:r w:rsidRPr="001407D3">
        <w:rPr>
          <w:rStyle w:val="Emphasis"/>
          <w:rFonts w:asciiTheme="minorHAnsi" w:hAnsiTheme="minorHAnsi"/>
          <w:highlight w:val="green"/>
        </w:rPr>
        <w:t>the CFIUS regime can have unintended international effects</w:t>
      </w:r>
      <w:r w:rsidRPr="00B31A2D">
        <w:rPr>
          <w:rFonts w:asciiTheme="minorHAnsi" w:hAnsiTheme="minorHAnsi"/>
          <w:sz w:val="16"/>
        </w:rPr>
        <w:t xml:space="preserve">. The global marketplace has seen the emergence of a new investor type— sovereign wealth fluids that are either directly or indirectly controlled by national governments.30 As recent transactions have shown, the prototypical new purchasers of major assets, such as a British groceiy store chain (Sainsbury's). </w:t>
      </w:r>
      <w:proofErr w:type="gramStart"/>
      <w:r w:rsidRPr="00B31A2D">
        <w:rPr>
          <w:rFonts w:asciiTheme="minorHAnsi" w:hAnsiTheme="minorHAnsi"/>
          <w:sz w:val="16"/>
        </w:rPr>
        <w:t>large</w:t>
      </w:r>
      <w:proofErr w:type="gramEnd"/>
      <w:r w:rsidRPr="00B31A2D">
        <w:rPr>
          <w:rFonts w:asciiTheme="minorHAnsi" w:hAnsiTheme="minorHAnsi"/>
          <w:sz w:val="16"/>
        </w:rPr>
        <w:t xml:space="preserve"> blocks of shares in global banks (Barclays and Citigroup), or a U.S. stock exchange (NASDAQ) are government-controlled Chinese companies and the sovereign investment fluids of petrol-rich Gulf states.31 The substantial depreciation of the U.S. dollar in 2007 " has made U.S. assets much cheaper for foreign-based entities, be they governments, companies, or individual investors. Domestic politicians may view some of these entities with suspicion, but the capital inflows they bring are needed for the continued economic strength of the United States. </w:t>
      </w:r>
      <w:r w:rsidRPr="00B31A2D">
        <w:rPr>
          <w:rStyle w:val="Emphasis"/>
          <w:rFonts w:asciiTheme="minorHAnsi" w:hAnsiTheme="minorHAnsi"/>
        </w:rPr>
        <w:t>On a</w:t>
      </w:r>
      <w:r w:rsidRPr="00B31A2D">
        <w:rPr>
          <w:rFonts w:asciiTheme="minorHAnsi" w:hAnsiTheme="minorHAnsi"/>
          <w:sz w:val="16"/>
        </w:rPr>
        <w:t xml:space="preserve"> more </w:t>
      </w:r>
      <w:r w:rsidRPr="00B31A2D">
        <w:rPr>
          <w:rStyle w:val="Emphasis"/>
          <w:rFonts w:asciiTheme="minorHAnsi" w:hAnsiTheme="minorHAnsi"/>
        </w:rPr>
        <w:t>global scale</w:t>
      </w:r>
      <w:r w:rsidRPr="00B31A2D">
        <w:rPr>
          <w:rFonts w:asciiTheme="minorHAnsi" w:hAnsiTheme="minorHAnsi"/>
          <w:sz w:val="16"/>
        </w:rPr>
        <w:t xml:space="preserve">, the </w:t>
      </w:r>
      <w:r w:rsidRPr="001407D3">
        <w:rPr>
          <w:rStyle w:val="Emphasis"/>
          <w:rFonts w:asciiTheme="minorHAnsi" w:hAnsiTheme="minorHAnsi"/>
          <w:highlight w:val="green"/>
        </w:rPr>
        <w:t>modifications</w:t>
      </w:r>
      <w:r w:rsidRPr="00B31A2D">
        <w:rPr>
          <w:rFonts w:asciiTheme="minorHAnsi" w:hAnsiTheme="minorHAnsi"/>
          <w:sz w:val="16"/>
        </w:rPr>
        <w:t xml:space="preserve"> </w:t>
      </w:r>
      <w:r w:rsidRPr="00B31A2D">
        <w:rPr>
          <w:rStyle w:val="StyleUnderline"/>
          <w:rFonts w:asciiTheme="minorHAnsi" w:hAnsiTheme="minorHAnsi"/>
        </w:rPr>
        <w:t>and the ongoing performance</w:t>
      </w:r>
      <w:r w:rsidRPr="00B31A2D">
        <w:rPr>
          <w:rFonts w:asciiTheme="minorHAnsi" w:hAnsiTheme="minorHAnsi"/>
          <w:sz w:val="16"/>
        </w:rPr>
        <w:t xml:space="preserve"> </w:t>
      </w:r>
      <w:r w:rsidRPr="001407D3">
        <w:rPr>
          <w:rStyle w:val="Emphasis"/>
          <w:rFonts w:asciiTheme="minorHAnsi" w:hAnsiTheme="minorHAnsi"/>
          <w:highlight w:val="green"/>
        </w:rPr>
        <w:t>of the framework regulating foreign investment in the U</w:t>
      </w:r>
      <w:r w:rsidRPr="00B31A2D">
        <w:rPr>
          <w:rStyle w:val="Emphasis"/>
          <w:rFonts w:asciiTheme="minorHAnsi" w:hAnsiTheme="minorHAnsi"/>
        </w:rPr>
        <w:t xml:space="preserve">nited </w:t>
      </w:r>
      <w:r w:rsidRPr="001407D3">
        <w:rPr>
          <w:rStyle w:val="Emphasis"/>
          <w:rFonts w:asciiTheme="minorHAnsi" w:hAnsiTheme="minorHAnsi"/>
          <w:highlight w:val="green"/>
        </w:rPr>
        <w:t>S</w:t>
      </w:r>
      <w:r w:rsidRPr="00B31A2D">
        <w:rPr>
          <w:rStyle w:val="Emphasis"/>
          <w:rFonts w:asciiTheme="minorHAnsi" w:hAnsiTheme="minorHAnsi"/>
        </w:rPr>
        <w:t>tates</w:t>
      </w:r>
      <w:r w:rsidRPr="001407D3">
        <w:rPr>
          <w:rStyle w:val="Emphasis"/>
          <w:rFonts w:asciiTheme="minorHAnsi" w:hAnsiTheme="minorHAnsi"/>
          <w:highlight w:val="green"/>
        </w:rPr>
        <w:t xml:space="preserve"> are closely monitored by other countries and could well set the tone for the degree of openness to</w:t>
      </w:r>
      <w:r w:rsidRPr="00B31A2D">
        <w:rPr>
          <w:rFonts w:asciiTheme="minorHAnsi" w:hAnsiTheme="minorHAnsi"/>
          <w:sz w:val="16"/>
        </w:rPr>
        <w:t xml:space="preserve"> such </w:t>
      </w:r>
      <w:r w:rsidRPr="001407D3">
        <w:rPr>
          <w:rStyle w:val="Emphasis"/>
          <w:rFonts w:asciiTheme="minorHAnsi" w:hAnsiTheme="minorHAnsi"/>
          <w:highlight w:val="green"/>
        </w:rPr>
        <w:t>investment worldwide.</w:t>
      </w:r>
      <w:r w:rsidRPr="00B31A2D">
        <w:rPr>
          <w:rFonts w:asciiTheme="minorHAnsi" w:hAnsiTheme="minorHAnsi"/>
          <w:sz w:val="16"/>
        </w:rPr>
        <w:t xml:space="preserve"> In recent years, a number of jurisdictions have begun establishing CFIUS-style bodies or procedures, including major U.S. trade partners, such as China.35 Canada.54 Germany.35 and the European Union. Maintaining attractiveness to foreign investment therefore requires a relative assessment that compares the domestic CFIUS framework with those of other recipient countries. Some </w:t>
      </w:r>
      <w:r w:rsidRPr="001407D3">
        <w:rPr>
          <w:rStyle w:val="StyleUnderline"/>
          <w:rFonts w:asciiTheme="minorHAnsi" w:hAnsiTheme="minorHAnsi"/>
          <w:highlight w:val="green"/>
        </w:rPr>
        <w:t>countries</w:t>
      </w:r>
      <w:r w:rsidRPr="00B31A2D">
        <w:rPr>
          <w:rFonts w:asciiTheme="minorHAnsi" w:hAnsiTheme="minorHAnsi"/>
          <w:sz w:val="16"/>
        </w:rPr>
        <w:t xml:space="preserve"> view the U.S. regime as unnecessarily onerous and could attempt to create more investment-friendly frameworks that would divert foreign investment away from the United States. Others, such as China, </w:t>
      </w:r>
      <w:r w:rsidRPr="001407D3">
        <w:rPr>
          <w:rStyle w:val="StyleUnderline"/>
          <w:rFonts w:asciiTheme="minorHAnsi" w:hAnsiTheme="minorHAnsi"/>
          <w:highlight w:val="green"/>
        </w:rPr>
        <w:t>could use national security review as a pretext for blocking</w:t>
      </w:r>
      <w:r w:rsidRPr="00B31A2D">
        <w:rPr>
          <w:rFonts w:asciiTheme="minorHAnsi" w:hAnsiTheme="minorHAnsi"/>
          <w:sz w:val="16"/>
        </w:rPr>
        <w:t xml:space="preserve"> U.S. </w:t>
      </w:r>
      <w:r w:rsidRPr="001407D3">
        <w:rPr>
          <w:rStyle w:val="StyleUnderline"/>
          <w:rFonts w:asciiTheme="minorHAnsi" w:hAnsiTheme="minorHAnsi"/>
          <w:highlight w:val="green"/>
        </w:rPr>
        <w:t>purchases of domestic assets</w:t>
      </w:r>
      <w:r w:rsidRPr="00B31A2D">
        <w:rPr>
          <w:rFonts w:asciiTheme="minorHAnsi" w:hAnsiTheme="minorHAnsi"/>
          <w:sz w:val="16"/>
        </w:rPr>
        <w:t xml:space="preserve">, or at least for raising their cost. Finally, the increased prevalence of arguments that use the concept of "national industrial policy" could work to strengthen the protectionist tendencies that already exist in certain European countries.37 </w:t>
      </w:r>
      <w:r w:rsidRPr="001407D3">
        <w:rPr>
          <w:rStyle w:val="Emphasis"/>
          <w:rFonts w:asciiTheme="minorHAnsi" w:hAnsiTheme="minorHAnsi"/>
          <w:highlight w:val="green"/>
        </w:rPr>
        <w:t>Even in cases where</w:t>
      </w:r>
      <w:r w:rsidRPr="00B31A2D">
        <w:rPr>
          <w:rFonts w:asciiTheme="minorHAnsi" w:hAnsiTheme="minorHAnsi"/>
          <w:sz w:val="16"/>
        </w:rPr>
        <w:t xml:space="preserve"> the </w:t>
      </w:r>
      <w:r w:rsidRPr="001407D3">
        <w:rPr>
          <w:rStyle w:val="Emphasis"/>
          <w:rFonts w:asciiTheme="minorHAnsi" w:hAnsiTheme="minorHAnsi"/>
          <w:highlight w:val="green"/>
        </w:rPr>
        <w:t>regulatory regimes do not differ formally</w:t>
      </w:r>
      <w:r w:rsidRPr="00B31A2D">
        <w:rPr>
          <w:rFonts w:asciiTheme="minorHAnsi" w:hAnsiTheme="minorHAnsi"/>
          <w:sz w:val="16"/>
        </w:rPr>
        <w:t xml:space="preserve">, </w:t>
      </w:r>
      <w:r w:rsidRPr="001407D3">
        <w:rPr>
          <w:rStyle w:val="Emphasis"/>
          <w:rFonts w:asciiTheme="minorHAnsi" w:hAnsiTheme="minorHAnsi"/>
          <w:highlight w:val="green"/>
        </w:rPr>
        <w:t>the cost of generating negative publicity through politicization</w:t>
      </w:r>
      <w:r w:rsidRPr="00B31A2D">
        <w:rPr>
          <w:rFonts w:asciiTheme="minorHAnsi" w:hAnsiTheme="minorHAnsi"/>
          <w:sz w:val="16"/>
        </w:rPr>
        <w:t xml:space="preserve"> </w:t>
      </w:r>
      <w:r w:rsidRPr="001407D3">
        <w:rPr>
          <w:rStyle w:val="Emphasis"/>
          <w:rFonts w:asciiTheme="minorHAnsi" w:hAnsiTheme="minorHAnsi"/>
          <w:highlight w:val="green"/>
        </w:rPr>
        <w:t>can be substantial.</w:t>
      </w:r>
      <w:r w:rsidRPr="00B31A2D">
        <w:rPr>
          <w:rStyle w:val="Emphasis"/>
          <w:rFonts w:asciiTheme="minorHAnsi" w:hAnsiTheme="minorHAnsi"/>
        </w:rPr>
        <w:t xml:space="preserve"> </w:t>
      </w:r>
      <w:r w:rsidRPr="00B31A2D">
        <w:rPr>
          <w:rFonts w:asciiTheme="minorHAnsi" w:hAnsiTheme="minorHAnsi"/>
          <w:sz w:val="16"/>
        </w:rPr>
        <w:t>In the case of DP World, for example. CFIUS approved the acquisition through its regular review process, but members of Congress and other political and economic actors criticized and ultimately unraveled part of the transaction by forcing the sale of DP World's U.S. assets. Analysts have suggested that as a result of this episode, foreign investment in the United States originating from the United Arab Emirates alone fell by over $1 billion in 2006.38</w:t>
      </w:r>
    </w:p>
    <w:p w14:paraId="1E5F83F5" w14:textId="77777777" w:rsidR="00151BA9" w:rsidRPr="00B31A2D" w:rsidRDefault="00151BA9" w:rsidP="00151BA9">
      <w:pPr>
        <w:rPr>
          <w:rFonts w:asciiTheme="minorHAnsi" w:hAnsiTheme="minorHAnsi"/>
        </w:rPr>
      </w:pPr>
    </w:p>
    <w:p w14:paraId="51560BAB" w14:textId="77777777" w:rsidR="00151BA9" w:rsidRPr="00B31A2D" w:rsidRDefault="00151BA9" w:rsidP="00151BA9">
      <w:pPr>
        <w:pStyle w:val="Heading4"/>
        <w:rPr>
          <w:rFonts w:asciiTheme="minorHAnsi" w:hAnsiTheme="minorHAnsi"/>
        </w:rPr>
      </w:pPr>
      <w:r w:rsidRPr="00B31A2D">
        <w:rPr>
          <w:rFonts w:asciiTheme="minorHAnsi" w:hAnsiTheme="minorHAnsi"/>
        </w:rPr>
        <w:t xml:space="preserve">China mirrors US CFIUS enforcement. Stricter Chinese policies make </w:t>
      </w:r>
      <w:r w:rsidRPr="00B31A2D">
        <w:rPr>
          <w:rFonts w:asciiTheme="minorHAnsi" w:hAnsiTheme="minorHAnsi"/>
          <w:i/>
          <w:u w:val="single"/>
        </w:rPr>
        <w:t>global protectionism</w:t>
      </w:r>
      <w:r w:rsidRPr="00B31A2D">
        <w:rPr>
          <w:rFonts w:asciiTheme="minorHAnsi" w:hAnsiTheme="minorHAnsi"/>
        </w:rPr>
        <w:t xml:space="preserve"> and </w:t>
      </w:r>
      <w:r w:rsidRPr="00B31A2D">
        <w:rPr>
          <w:rFonts w:asciiTheme="minorHAnsi" w:hAnsiTheme="minorHAnsi"/>
          <w:i/>
          <w:u w:val="single"/>
        </w:rPr>
        <w:t>economic decline</w:t>
      </w:r>
      <w:r w:rsidRPr="00B31A2D">
        <w:rPr>
          <w:rFonts w:asciiTheme="minorHAnsi" w:hAnsiTheme="minorHAnsi"/>
        </w:rPr>
        <w:t xml:space="preserve"> inevitable.</w:t>
      </w:r>
    </w:p>
    <w:p w14:paraId="6D0A8BC4" w14:textId="77777777" w:rsidR="00151BA9" w:rsidRPr="00B31A2D" w:rsidRDefault="00151BA9" w:rsidP="00151BA9">
      <w:pPr>
        <w:rPr>
          <w:rStyle w:val="Style13ptBold"/>
          <w:rFonts w:asciiTheme="minorHAnsi" w:hAnsiTheme="minorHAnsi"/>
        </w:rPr>
      </w:pPr>
      <w:r w:rsidRPr="00B31A2D">
        <w:rPr>
          <w:rStyle w:val="Style13ptBold"/>
          <w:rFonts w:asciiTheme="minorHAnsi" w:hAnsiTheme="minorHAnsi"/>
        </w:rPr>
        <w:t>Bu ‘12</w:t>
      </w:r>
    </w:p>
    <w:p w14:paraId="48A0C694" w14:textId="77777777" w:rsidR="00151BA9" w:rsidRPr="00B31A2D" w:rsidRDefault="00151BA9" w:rsidP="00151BA9">
      <w:pPr>
        <w:rPr>
          <w:rFonts w:asciiTheme="minorHAnsi" w:hAnsiTheme="minorHAnsi"/>
          <w:sz w:val="18"/>
          <w:szCs w:val="18"/>
        </w:rPr>
      </w:pPr>
      <w:r w:rsidRPr="00B31A2D">
        <w:rPr>
          <w:rFonts w:asciiTheme="minorHAnsi" w:hAnsiTheme="minorHAnsi"/>
          <w:sz w:val="18"/>
          <w:szCs w:val="18"/>
        </w:rPr>
        <w:t xml:space="preserve">Qingxiu Bu – PhD and Professor in Law, Centre of Transnational Legal Studies, </w:t>
      </w:r>
      <w:r w:rsidRPr="00B31A2D">
        <w:rPr>
          <w:rFonts w:asciiTheme="minorHAnsi" w:hAnsiTheme="minorHAnsi"/>
          <w:i/>
          <w:sz w:val="18"/>
          <w:szCs w:val="18"/>
        </w:rPr>
        <w:t>Georgetown University</w:t>
      </w:r>
      <w:r w:rsidRPr="00B31A2D">
        <w:rPr>
          <w:rFonts w:asciiTheme="minorHAnsi" w:hAnsiTheme="minorHAnsi"/>
          <w:sz w:val="18"/>
          <w:szCs w:val="18"/>
        </w:rPr>
        <w:t xml:space="preserve"> --  “China's National Security Review: a tit-for-tat </w:t>
      </w:r>
      <w:proofErr w:type="gramStart"/>
      <w:r w:rsidRPr="00B31A2D">
        <w:rPr>
          <w:rFonts w:asciiTheme="minorHAnsi" w:hAnsiTheme="minorHAnsi"/>
          <w:sz w:val="18"/>
          <w:szCs w:val="18"/>
        </w:rPr>
        <w:t>response ?</w:t>
      </w:r>
      <w:proofErr w:type="gramEnd"/>
      <w:r w:rsidRPr="00B31A2D">
        <w:rPr>
          <w:rFonts w:asciiTheme="minorHAnsi" w:hAnsiTheme="minorHAnsi"/>
          <w:sz w:val="18"/>
          <w:szCs w:val="18"/>
        </w:rPr>
        <w:t>” - Law and Financial Markets Review, vol 6:5, pps. 343-356 – obtained via the Taylor &amp; Francis Database</w:t>
      </w:r>
    </w:p>
    <w:p w14:paraId="5AEEF6A7" w14:textId="77777777" w:rsidR="00151BA9" w:rsidRPr="00B31A2D" w:rsidRDefault="00151BA9" w:rsidP="00151BA9">
      <w:pPr>
        <w:rPr>
          <w:rFonts w:asciiTheme="minorHAnsi" w:hAnsiTheme="minorHAnsi"/>
          <w:sz w:val="10"/>
        </w:rPr>
      </w:pP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Style w:val="Emphasis"/>
          <w:rFonts w:asciiTheme="minorHAnsi" w:hAnsiTheme="minorHAnsi"/>
        </w:rPr>
        <w:t>Huawei</w:t>
      </w:r>
      <w:r w:rsidRPr="00B31A2D">
        <w:rPr>
          <w:rFonts w:asciiTheme="minorHAnsi" w:hAnsiTheme="minorHAnsi"/>
          <w:sz w:val="10"/>
        </w:rPr>
        <w:t xml:space="preserve"> </w:t>
      </w:r>
      <w:r w:rsidRPr="001407D3">
        <w:rPr>
          <w:rStyle w:val="StyleUnderline"/>
          <w:rFonts w:asciiTheme="minorHAnsi" w:hAnsiTheme="minorHAnsi"/>
          <w:highlight w:val="green"/>
        </w:rPr>
        <w:t xml:space="preserve">case represents another </w:t>
      </w:r>
      <w:r w:rsidRPr="001407D3">
        <w:rPr>
          <w:rStyle w:val="Emphasis"/>
          <w:rFonts w:asciiTheme="minorHAnsi" w:hAnsiTheme="minorHAnsi"/>
          <w:highlight w:val="green"/>
        </w:rPr>
        <w:t>high-profile rejection</w:t>
      </w:r>
      <w:r w:rsidRPr="00B31A2D">
        <w:rPr>
          <w:rFonts w:asciiTheme="minorHAnsi" w:hAnsiTheme="minorHAnsi"/>
          <w:sz w:val="10"/>
        </w:rPr>
        <w:t xml:space="preserve"> </w:t>
      </w:r>
      <w:r w:rsidRPr="001407D3">
        <w:rPr>
          <w:rStyle w:val="StyleUnderline"/>
          <w:rFonts w:asciiTheme="minorHAnsi" w:hAnsiTheme="minorHAnsi"/>
          <w:highlight w:val="green"/>
        </w:rPr>
        <w:t>of Chinese acquisitions on national security grounds.</w:t>
      </w:r>
      <w:r w:rsidRPr="00B31A2D">
        <w:rPr>
          <w:rFonts w:asciiTheme="minorHAnsi" w:hAnsiTheme="minorHAnsi"/>
          <w:sz w:val="10"/>
        </w:rPr>
        <w:t xml:space="preserve"> The unsuccessful transaction may not indicate general hostility to Chinese investment. </w:t>
      </w:r>
      <w:r w:rsidRPr="001407D3">
        <w:rPr>
          <w:rStyle w:val="StyleUnderline"/>
          <w:rFonts w:asciiTheme="minorHAnsi" w:hAnsiTheme="minorHAnsi"/>
          <w:highlight w:val="green"/>
        </w:rPr>
        <w:t>It shows CFIUS</w:t>
      </w:r>
      <w:r w:rsidRPr="00B31A2D">
        <w:rPr>
          <w:rFonts w:asciiTheme="minorHAnsi" w:hAnsiTheme="minorHAnsi"/>
          <w:sz w:val="10"/>
        </w:rPr>
        <w:t xml:space="preserve">s interest in </w:t>
      </w:r>
      <w:r w:rsidRPr="001407D3">
        <w:rPr>
          <w:rStyle w:val="StyleUnderline"/>
          <w:rFonts w:asciiTheme="minorHAnsi" w:hAnsiTheme="minorHAnsi"/>
          <w:highlight w:val="green"/>
        </w:rPr>
        <w:t>protecting</w:t>
      </w:r>
      <w:r w:rsidRPr="00B31A2D">
        <w:rPr>
          <w:rFonts w:asciiTheme="minorHAnsi" w:hAnsiTheme="minorHAnsi"/>
          <w:sz w:val="10"/>
        </w:rPr>
        <w:t xml:space="preserve"> critical</w:t>
      </w:r>
      <w:r w:rsidRPr="001407D3">
        <w:rPr>
          <w:rStyle w:val="StyleUnderline"/>
          <w:rFonts w:asciiTheme="minorHAnsi" w:hAnsiTheme="minorHAnsi"/>
          <w:highlight w:val="green"/>
        </w:rPr>
        <w:t xml:space="preserve"> technology within</w:t>
      </w:r>
      <w:r w:rsidRPr="00B31A2D">
        <w:rPr>
          <w:rFonts w:asciiTheme="minorHAnsi" w:hAnsiTheme="minorHAnsi"/>
          <w:sz w:val="10"/>
        </w:rPr>
        <w:t xml:space="preserve"> the context of</w:t>
      </w:r>
      <w:r w:rsidRPr="001407D3">
        <w:rPr>
          <w:rStyle w:val="StyleUnderline"/>
          <w:rFonts w:asciiTheme="minorHAnsi" w:hAnsiTheme="minorHAnsi"/>
          <w:highlight w:val="green"/>
        </w:rPr>
        <w:t xml:space="preserve"> its </w:t>
      </w:r>
      <w:r w:rsidRPr="001407D3">
        <w:rPr>
          <w:rStyle w:val="Emphasis"/>
          <w:rFonts w:asciiTheme="minorHAnsi" w:hAnsiTheme="minorHAnsi"/>
          <w:highlight w:val="green"/>
        </w:rPr>
        <w:t>broad mandate</w:t>
      </w:r>
      <w:r w:rsidRPr="001407D3">
        <w:rPr>
          <w:rStyle w:val="StyleUnderline"/>
          <w:rFonts w:asciiTheme="minorHAnsi" w:hAnsiTheme="minorHAnsi"/>
          <w:highlight w:val="green"/>
        </w:rPr>
        <w:t xml:space="preserve"> of national security</w:t>
      </w:r>
      <w:r w:rsidRPr="00B31A2D">
        <w:rPr>
          <w:rFonts w:asciiTheme="minorHAnsi" w:hAnsiTheme="minorHAnsi"/>
          <w:sz w:val="10"/>
        </w:rPr>
        <w:t xml:space="preserve">.71 Huawei—3Leaf reveals a starkly different philosophy about risk management between China and the West. Chinese management normally </w:t>
      </w:r>
      <w:proofErr w:type="gramStart"/>
      <w:r w:rsidRPr="00B31A2D">
        <w:rPr>
          <w:rFonts w:asciiTheme="minorHAnsi" w:hAnsiTheme="minorHAnsi"/>
          <w:sz w:val="10"/>
        </w:rPr>
        <w:t>show</w:t>
      </w:r>
      <w:proofErr w:type="gramEnd"/>
      <w:r w:rsidRPr="00B31A2D">
        <w:rPr>
          <w:rFonts w:asciiTheme="minorHAnsi" w:hAnsiTheme="minorHAnsi"/>
          <w:sz w:val="10"/>
        </w:rPr>
        <w:t xml:space="preserve"> substantial flexibility which enables them to take advantage of regulatory grey areas. This kind of strategy, reflected in Huawei' borderline approach, resulted in CFIUS unwinding the deal retrospectively. The West takes a bright-line rule approach, ie CFIUS must reject a deal if the transaction presents any national security </w:t>
      </w:r>
      <w:proofErr w:type="gramStart"/>
      <w:r w:rsidRPr="00B31A2D">
        <w:rPr>
          <w:rFonts w:asciiTheme="minorHAnsi" w:hAnsiTheme="minorHAnsi"/>
          <w:sz w:val="10"/>
        </w:rPr>
        <w:t>risks which</w:t>
      </w:r>
      <w:proofErr w:type="gramEnd"/>
      <w:r w:rsidRPr="00B31A2D">
        <w:rPr>
          <w:rFonts w:asciiTheme="minorHAnsi" w:hAnsiTheme="minorHAnsi"/>
          <w:sz w:val="10"/>
        </w:rPr>
        <w:t xml:space="preserve"> cannot be mitigated. From a governance perspective, Huawei 3Leaf indicates that it is of paramount importance for Huawei to integrate the national security implications into its general cross-border expansion scheme. This episode serves as a reminder to Chinese SWF-based investors of the perils they may face if ill-prepared for the CFIUS review process</w:t>
      </w:r>
      <w:proofErr w:type="gramStart"/>
      <w:r w:rsidRPr="00B31A2D">
        <w:rPr>
          <w:rFonts w:asciiTheme="minorHAnsi" w:hAnsiTheme="minorHAnsi"/>
          <w:sz w:val="10"/>
        </w:rPr>
        <w:t>,72</w:t>
      </w:r>
      <w:proofErr w:type="gramEnd"/>
      <w:r w:rsidRPr="00B31A2D">
        <w:rPr>
          <w:rFonts w:asciiTheme="minorHAnsi" w:hAnsiTheme="minorHAnsi"/>
          <w:sz w:val="10"/>
        </w:rPr>
        <w:t xml:space="preserve"> and also highlights the utmost significance for them to conduct regulatory and political risk due diligence prior to entering into a transaction. </w:t>
      </w:r>
      <w:r w:rsidRPr="00B31A2D">
        <w:rPr>
          <w:rStyle w:val="StyleUnderline"/>
          <w:rFonts w:asciiTheme="minorHAnsi" w:hAnsiTheme="minorHAnsi"/>
        </w:rPr>
        <w:t xml:space="preserve">The rejection of the </w:t>
      </w:r>
      <w:r w:rsidRPr="00B31A2D">
        <w:rPr>
          <w:rStyle w:val="Emphasis"/>
          <w:rFonts w:asciiTheme="minorHAnsi" w:hAnsiTheme="minorHAnsi"/>
        </w:rPr>
        <w:t>Huawei</w:t>
      </w:r>
      <w:r w:rsidRPr="00B31A2D">
        <w:rPr>
          <w:rFonts w:asciiTheme="minorHAnsi" w:hAnsiTheme="minorHAnsi"/>
          <w:sz w:val="10"/>
        </w:rPr>
        <w:t xml:space="preserve">-3Leaf </w:t>
      </w:r>
      <w:r w:rsidRPr="00B31A2D">
        <w:rPr>
          <w:rStyle w:val="StyleUnderline"/>
          <w:rFonts w:asciiTheme="minorHAnsi" w:hAnsiTheme="minorHAnsi"/>
        </w:rPr>
        <w:t>transaction might be</w:t>
      </w:r>
      <w:r w:rsidRPr="00B31A2D">
        <w:rPr>
          <w:rFonts w:asciiTheme="minorHAnsi" w:hAnsiTheme="minorHAnsi"/>
          <w:sz w:val="10"/>
        </w:rPr>
        <w:t xml:space="preserve"> interrelated as </w:t>
      </w:r>
      <w:r w:rsidRPr="00B31A2D">
        <w:rPr>
          <w:rStyle w:val="StyleUnderline"/>
          <w:rFonts w:asciiTheme="minorHAnsi" w:hAnsiTheme="minorHAnsi"/>
        </w:rPr>
        <w:t>part of a broader protectionist shift in US investment policy</w:t>
      </w:r>
      <w:r w:rsidRPr="00B31A2D">
        <w:rPr>
          <w:rFonts w:asciiTheme="minorHAnsi" w:hAnsiTheme="minorHAnsi"/>
          <w:sz w:val="10"/>
        </w:rPr>
        <w:t xml:space="preserve"> under the FINSA 2007 umbrella. It is argued that </w:t>
      </w:r>
      <w:r w:rsidRPr="00B31A2D">
        <w:rPr>
          <w:rStyle w:val="StyleUnderline"/>
          <w:rFonts w:asciiTheme="minorHAnsi" w:hAnsiTheme="minorHAnsi"/>
        </w:rPr>
        <w:t>Congress might have interfered in the deals under the pretext of national security.</w:t>
      </w:r>
      <w:r w:rsidRPr="00B31A2D">
        <w:rPr>
          <w:rFonts w:asciiTheme="minorHAnsi" w:hAnsiTheme="minorHAnsi"/>
          <w:sz w:val="10"/>
        </w:rPr>
        <w:t xml:space="preserve">73 </w:t>
      </w:r>
      <w:r w:rsidRPr="001407D3">
        <w:rPr>
          <w:rStyle w:val="Emphasis"/>
          <w:rFonts w:asciiTheme="minorHAnsi" w:hAnsiTheme="minorHAnsi"/>
          <w:highlight w:val="green"/>
        </w:rPr>
        <w:t>CFIUS</w:t>
      </w:r>
      <w:r w:rsidRPr="00B31A2D">
        <w:rPr>
          <w:rStyle w:val="Emphasis"/>
          <w:rFonts w:asciiTheme="minorHAnsi" w:hAnsiTheme="minorHAnsi"/>
        </w:rPr>
        <w:t xml:space="preserve"> </w:t>
      </w:r>
      <w:r w:rsidRPr="001407D3">
        <w:rPr>
          <w:rStyle w:val="Emphasis"/>
          <w:rFonts w:asciiTheme="minorHAnsi" w:hAnsiTheme="minorHAnsi"/>
          <w:highlight w:val="green"/>
        </w:rPr>
        <w:t>exercises</w:t>
      </w:r>
      <w:r w:rsidRPr="00B31A2D">
        <w:rPr>
          <w:rStyle w:val="Emphasis"/>
          <w:rFonts w:asciiTheme="minorHAnsi" w:hAnsiTheme="minorHAnsi"/>
        </w:rPr>
        <w:t xml:space="preserve"> </w:t>
      </w:r>
      <w:r w:rsidRPr="00B31A2D">
        <w:rPr>
          <w:rFonts w:asciiTheme="minorHAnsi" w:hAnsiTheme="minorHAnsi"/>
          <w:sz w:val="10"/>
        </w:rPr>
        <w:t xml:space="preserve">broad and </w:t>
      </w:r>
      <w:r w:rsidRPr="001407D3">
        <w:rPr>
          <w:rStyle w:val="Emphasis"/>
          <w:rFonts w:asciiTheme="minorHAnsi" w:hAnsiTheme="minorHAnsi"/>
          <w:highlight w:val="green"/>
        </w:rPr>
        <w:t>vague discretion</w:t>
      </w:r>
      <w:r w:rsidRPr="00B31A2D">
        <w:rPr>
          <w:rFonts w:asciiTheme="minorHAnsi" w:hAnsiTheme="minorHAnsi"/>
          <w:sz w:val="10"/>
        </w:rPr>
        <w:t xml:space="preserve"> </w:t>
      </w:r>
      <w:r w:rsidRPr="001407D3">
        <w:rPr>
          <w:rStyle w:val="StyleUnderline"/>
          <w:rFonts w:asciiTheme="minorHAnsi" w:hAnsiTheme="minorHAnsi"/>
          <w:highlight w:val="green"/>
        </w:rPr>
        <w:t>to assess national security</w:t>
      </w:r>
      <w:r w:rsidRPr="00B31A2D">
        <w:rPr>
          <w:rFonts w:asciiTheme="minorHAnsi" w:hAnsiTheme="minorHAnsi"/>
          <w:sz w:val="10"/>
        </w:rPr>
        <w:t xml:space="preserve"> </w:t>
      </w:r>
      <w:r w:rsidRPr="00B31A2D">
        <w:rPr>
          <w:rStyle w:val="StyleUnderline"/>
          <w:rFonts w:asciiTheme="minorHAnsi" w:hAnsiTheme="minorHAnsi"/>
        </w:rPr>
        <w:t>on a case-by-case basis</w:t>
      </w:r>
      <w:r w:rsidRPr="00B31A2D">
        <w:rPr>
          <w:rFonts w:asciiTheme="minorHAnsi" w:hAnsiTheme="minorHAnsi"/>
          <w:sz w:val="10"/>
        </w:rPr>
        <w:t xml:space="preserve">, </w:t>
      </w:r>
      <w:r w:rsidRPr="00B31A2D">
        <w:rPr>
          <w:rStyle w:val="StyleUnderline"/>
          <w:rFonts w:asciiTheme="minorHAnsi" w:hAnsiTheme="minorHAnsi"/>
        </w:rPr>
        <w:t>which may result in inconsistent interpretations.</w:t>
      </w:r>
      <w:r w:rsidRPr="00B31A2D">
        <w:rPr>
          <w:rFonts w:asciiTheme="minorHAnsi" w:hAnsiTheme="minorHAnsi"/>
          <w:sz w:val="10"/>
        </w:rPr>
        <w:t xml:space="preserve"> This precipitates an increasingly unpredictable atmosphere for FDI in the US. The two cases highlight the necessity to balance legitimate national security concerns with the importance of domestic economic growth and development.74 Ideologically,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safeguarding</w:t>
      </w:r>
      <w:r w:rsidRPr="00B31A2D">
        <w:rPr>
          <w:rFonts w:asciiTheme="minorHAnsi" w:hAnsiTheme="minorHAnsi"/>
          <w:sz w:val="10"/>
        </w:rPr>
        <w:t xml:space="preserve"> </w:t>
      </w:r>
      <w:r w:rsidRPr="001407D3">
        <w:rPr>
          <w:rStyle w:val="StyleUnderline"/>
          <w:rFonts w:asciiTheme="minorHAnsi" w:hAnsiTheme="minorHAnsi"/>
          <w:highlight w:val="green"/>
        </w:rPr>
        <w:t xml:space="preserve">measures </w:t>
      </w:r>
      <w:r w:rsidRPr="00B31A2D">
        <w:rPr>
          <w:rStyle w:val="StyleUnderline"/>
          <w:rFonts w:asciiTheme="minorHAnsi" w:hAnsiTheme="minorHAnsi"/>
        </w:rPr>
        <w:t>are likely to</w:t>
      </w:r>
      <w:r w:rsidRPr="00B31A2D">
        <w:rPr>
          <w:rStyle w:val="Emphasis"/>
          <w:rFonts w:asciiTheme="minorHAnsi" w:hAnsiTheme="minorHAnsi"/>
        </w:rPr>
        <w:t xml:space="preserve"> </w:t>
      </w:r>
      <w:r w:rsidRPr="001407D3">
        <w:rPr>
          <w:rStyle w:val="Emphasis"/>
          <w:rFonts w:asciiTheme="minorHAnsi" w:hAnsiTheme="minorHAnsi"/>
          <w:highlight w:val="green"/>
        </w:rPr>
        <w:t>have a great influence</w:t>
      </w:r>
      <w:r w:rsidRPr="001407D3">
        <w:rPr>
          <w:rStyle w:val="StyleUnderline"/>
          <w:rFonts w:asciiTheme="minorHAnsi" w:hAnsiTheme="minorHAnsi"/>
          <w:highlight w:val="green"/>
        </w:rPr>
        <w:t xml:space="preserve"> </w:t>
      </w:r>
      <w:r w:rsidRPr="00B31A2D">
        <w:rPr>
          <w:rFonts w:asciiTheme="minorHAnsi" w:hAnsiTheme="minorHAnsi"/>
          <w:sz w:val="10"/>
        </w:rPr>
        <w:t>up</w:t>
      </w:r>
      <w:r w:rsidRPr="001407D3">
        <w:rPr>
          <w:rStyle w:val="StyleUnderline"/>
          <w:rFonts w:asciiTheme="minorHAnsi" w:hAnsiTheme="minorHAnsi"/>
          <w:highlight w:val="green"/>
        </w:rPr>
        <w:t>on how China will shape its own</w:t>
      </w:r>
      <w:r w:rsidRPr="00B31A2D">
        <w:rPr>
          <w:rFonts w:asciiTheme="minorHAnsi" w:hAnsiTheme="minorHAnsi"/>
          <w:sz w:val="10"/>
        </w:rPr>
        <w:t xml:space="preserve"> foreign investment regulations and </w:t>
      </w:r>
      <w:r w:rsidRPr="001407D3">
        <w:rPr>
          <w:rStyle w:val="StyleUnderline"/>
          <w:rFonts w:asciiTheme="minorHAnsi" w:hAnsiTheme="minorHAnsi"/>
          <w:highlight w:val="green"/>
        </w:rPr>
        <w:t>procedures</w:t>
      </w:r>
      <w:r w:rsidRPr="00B31A2D">
        <w:rPr>
          <w:rFonts w:asciiTheme="minorHAnsi" w:hAnsiTheme="minorHAnsi"/>
          <w:sz w:val="10"/>
        </w:rPr>
        <w:t xml:space="preserve">.75 After all, </w:t>
      </w:r>
      <w:r w:rsidRPr="001407D3">
        <w:rPr>
          <w:rStyle w:val="StyleUnderline"/>
          <w:rFonts w:asciiTheme="minorHAnsi" w:hAnsiTheme="minorHAnsi"/>
          <w:highlight w:val="green"/>
        </w:rPr>
        <w:t xml:space="preserve">China has </w:t>
      </w:r>
      <w:r w:rsidRPr="00B31A2D">
        <w:rPr>
          <w:rStyle w:val="StyleUnderline"/>
          <w:rFonts w:asciiTheme="minorHAnsi" w:hAnsiTheme="minorHAnsi"/>
        </w:rPr>
        <w:t xml:space="preserve">long </w:t>
      </w:r>
      <w:r w:rsidRPr="001407D3">
        <w:rPr>
          <w:rStyle w:val="Emphasis"/>
          <w:rFonts w:asciiTheme="minorHAnsi" w:hAnsiTheme="minorHAnsi"/>
          <w:highlight w:val="green"/>
        </w:rPr>
        <w:t>been mirroring</w:t>
      </w:r>
      <w:r w:rsidRPr="00B31A2D">
        <w:rPr>
          <w:rFonts w:asciiTheme="minorHAnsi" w:hAnsiTheme="minorHAnsi"/>
          <w:sz w:val="10"/>
        </w:rPr>
        <w:t xml:space="preserve">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operational</w:t>
      </w:r>
      <w:r w:rsidRPr="001407D3">
        <w:rPr>
          <w:rStyle w:val="StyleUnderline"/>
          <w:rFonts w:asciiTheme="minorHAnsi" w:hAnsiTheme="minorHAnsi"/>
          <w:highlight w:val="green"/>
        </w:rPr>
        <w:t xml:space="preserve"> models</w:t>
      </w:r>
      <w:r w:rsidRPr="00B31A2D">
        <w:rPr>
          <w:rFonts w:asciiTheme="minorHAnsi" w:hAnsiTheme="minorHAnsi"/>
          <w:sz w:val="10"/>
        </w:rPr>
        <w:t xml:space="preserve"> in most sophisticated legislative reforms and judicial practice. </w:t>
      </w:r>
      <w:r w:rsidRPr="00B31A2D">
        <w:rPr>
          <w:rStyle w:val="StyleUnderline"/>
          <w:rFonts w:asciiTheme="minorHAnsi" w:hAnsiTheme="minorHAnsi"/>
        </w:rPr>
        <w:t>The</w:t>
      </w:r>
      <w:r w:rsidRPr="00B31A2D">
        <w:rPr>
          <w:rFonts w:asciiTheme="minorHAnsi" w:hAnsiTheme="minorHAnsi"/>
          <w:sz w:val="10"/>
        </w:rPr>
        <w:t xml:space="preserve"> continually </w:t>
      </w:r>
      <w:r w:rsidRPr="001407D3">
        <w:rPr>
          <w:rStyle w:val="StyleUnderline"/>
          <w:rFonts w:asciiTheme="minorHAnsi" w:hAnsiTheme="minorHAnsi"/>
          <w:highlight w:val="green"/>
        </w:rPr>
        <w:t>perceived use of</w:t>
      </w:r>
      <w:r w:rsidRPr="00B31A2D">
        <w:rPr>
          <w:rFonts w:asciiTheme="minorHAnsi" w:hAnsiTheme="minorHAnsi"/>
          <w:sz w:val="10"/>
        </w:rPr>
        <w:t xml:space="preserve"> the </w:t>
      </w:r>
      <w:r w:rsidRPr="001407D3">
        <w:rPr>
          <w:rStyle w:val="StyleUnderline"/>
          <w:rFonts w:asciiTheme="minorHAnsi" w:hAnsiTheme="minorHAnsi"/>
          <w:highlight w:val="green"/>
        </w:rPr>
        <w:t xml:space="preserve">CFIUS as a tool of </w:t>
      </w:r>
      <w:r w:rsidRPr="00B31A2D">
        <w:rPr>
          <w:rStyle w:val="StyleUnderline"/>
          <w:rFonts w:asciiTheme="minorHAnsi" w:hAnsiTheme="minorHAnsi"/>
        </w:rPr>
        <w:t xml:space="preserve">economic </w:t>
      </w:r>
      <w:r w:rsidRPr="001407D3">
        <w:rPr>
          <w:rStyle w:val="StyleUnderline"/>
          <w:rFonts w:asciiTheme="minorHAnsi" w:hAnsiTheme="minorHAnsi"/>
          <w:highlight w:val="green"/>
        </w:rPr>
        <w:t xml:space="preserve">protectionism could </w:t>
      </w:r>
      <w:r w:rsidRPr="00B31A2D">
        <w:rPr>
          <w:rStyle w:val="StyleUnderline"/>
          <w:rFonts w:asciiTheme="minorHAnsi" w:hAnsiTheme="minorHAnsi"/>
        </w:rPr>
        <w:t>lead to retaliation</w:t>
      </w:r>
      <w:r w:rsidRPr="00B31A2D">
        <w:rPr>
          <w:rFonts w:asciiTheme="minorHAnsi" w:hAnsiTheme="minorHAnsi"/>
          <w:sz w:val="10"/>
        </w:rPr>
        <w:t xml:space="preserve"> in the form of restriction of US foreign investment.76 </w:t>
      </w:r>
      <w:r w:rsidRPr="00B31A2D">
        <w:rPr>
          <w:rStyle w:val="StyleUnderline"/>
          <w:rFonts w:asciiTheme="minorHAnsi" w:hAnsiTheme="minorHAnsi"/>
        </w:rPr>
        <w:t>If the US is seen as using national security review</w:t>
      </w:r>
      <w:r w:rsidRPr="00B31A2D">
        <w:rPr>
          <w:rFonts w:asciiTheme="minorHAnsi" w:hAnsiTheme="minorHAnsi"/>
          <w:sz w:val="10"/>
        </w:rPr>
        <w:t xml:space="preserve"> </w:t>
      </w:r>
      <w:r w:rsidRPr="00B31A2D">
        <w:rPr>
          <w:rStyle w:val="StyleUnderline"/>
          <w:rFonts w:asciiTheme="minorHAnsi" w:hAnsiTheme="minorHAnsi"/>
        </w:rPr>
        <w:t>to engage in protectionism</w:t>
      </w:r>
      <w:r w:rsidRPr="00B31A2D">
        <w:rPr>
          <w:rFonts w:asciiTheme="minorHAnsi" w:hAnsiTheme="minorHAnsi"/>
          <w:sz w:val="10"/>
        </w:rPr>
        <w:t xml:space="preserve">, </w:t>
      </w:r>
      <w:r w:rsidRPr="00B31A2D">
        <w:rPr>
          <w:rStyle w:val="StyleUnderline"/>
          <w:rFonts w:asciiTheme="minorHAnsi" w:hAnsiTheme="minorHAnsi"/>
        </w:rPr>
        <w:t xml:space="preserve">this could </w:t>
      </w:r>
      <w:r w:rsidRPr="001407D3">
        <w:rPr>
          <w:rStyle w:val="StyleUnderline"/>
          <w:rFonts w:asciiTheme="minorHAnsi" w:hAnsiTheme="minorHAnsi"/>
          <w:highlight w:val="green"/>
        </w:rPr>
        <w:t xml:space="preserve">provoke </w:t>
      </w:r>
      <w:r w:rsidRPr="001407D3">
        <w:rPr>
          <w:rStyle w:val="Emphasis"/>
          <w:rFonts w:asciiTheme="minorHAnsi" w:hAnsiTheme="minorHAnsi"/>
          <w:highlight w:val="green"/>
        </w:rPr>
        <w:t>a protectionist backlash</w:t>
      </w:r>
      <w:r w:rsidRPr="001407D3">
        <w:rPr>
          <w:rStyle w:val="StyleUnderline"/>
          <w:rFonts w:asciiTheme="minorHAnsi" w:hAnsiTheme="minorHAnsi"/>
          <w:highlight w:val="green"/>
        </w:rPr>
        <w:t>.</w:t>
      </w:r>
      <w:r w:rsidRPr="00B31A2D">
        <w:rPr>
          <w:rFonts w:asciiTheme="minorHAnsi" w:hAnsiTheme="minorHAnsi"/>
          <w:sz w:val="10"/>
        </w:rPr>
        <w:t>77 China may view the US's actions in CNOOC—Unocal as a hostile attempt to prevent Chinas overseas expansion. There is concern that such protectionist actions would lead to a form of legalised isolationism in China.78 As it was openly alleged: "[</w:t>
      </w:r>
      <w:proofErr w:type="gramStart"/>
      <w:r w:rsidRPr="00B31A2D">
        <w:rPr>
          <w:rFonts w:asciiTheme="minorHAnsi" w:hAnsiTheme="minorHAnsi"/>
          <w:sz w:val="10"/>
        </w:rPr>
        <w:t>I]f</w:t>
      </w:r>
      <w:proofErr w:type="gramEnd"/>
      <w:r w:rsidRPr="00B31A2D">
        <w:rPr>
          <w:rFonts w:asciiTheme="minorHAnsi" w:hAnsiTheme="minorHAnsi"/>
          <w:sz w:val="10"/>
        </w:rPr>
        <w:t xml:space="preserve"> an economy will use national security as a [criterion] for entry of sovereign wealth funds, we will be reluctant to tap the market because you are not sure what will happen ... national security should not be an excuse for protectionism."79 Given the perceptions of broader protectionism that the rejection of an individual deal can foster</w:t>
      </w:r>
      <w:proofErr w:type="gramStart"/>
      <w:r w:rsidRPr="00B31A2D">
        <w:rPr>
          <w:rFonts w:asciiTheme="minorHAnsi" w:hAnsiTheme="minorHAnsi"/>
          <w:sz w:val="10"/>
        </w:rPr>
        <w:t>,80</w:t>
      </w:r>
      <w:proofErr w:type="gramEnd"/>
      <w:r w:rsidRPr="00B31A2D">
        <w:rPr>
          <w:rFonts w:asciiTheme="minorHAnsi" w:hAnsiTheme="minorHAnsi"/>
          <w:sz w:val="10"/>
        </w:rPr>
        <w:t xml:space="preserve"> it is worth examining whether China's newly established NSR system could be considered a tit-for-tat reaction. China’s national security considerations are embedded in a complex regime and are currently entrenched in an additional opaque level of regulatory review.81 With the substantial increase in cross-border M&amp;As, China has launched a long-anticipated state-level NSR mechanism for the purpose of regulating inbound M&amp;As in sensitive industries. A multi-ministry panel has been established and jointly headed up by the National Development and Reform Commission (NDRC) and MOFCOM. An NSR can be initiated by the relevant government agencies or within the upstream or downstream industries of the target.82 </w:t>
      </w:r>
      <w:proofErr w:type="gramStart"/>
      <w:r w:rsidRPr="00B31A2D">
        <w:rPr>
          <w:rFonts w:asciiTheme="minorHAnsi" w:hAnsiTheme="minorHAnsi"/>
          <w:sz w:val="10"/>
        </w:rPr>
        <w:t>As</w:t>
      </w:r>
      <w:proofErr w:type="gramEnd"/>
      <w:r w:rsidRPr="00B31A2D">
        <w:rPr>
          <w:rFonts w:asciiTheme="minorHAnsi" w:hAnsiTheme="minorHAnsi"/>
          <w:sz w:val="10"/>
        </w:rPr>
        <w:t xml:space="preserve"> the gatekeeper for referring deals to the NSR Panel, MOFCOM liaises with relevant entities to obtain necessary details. Additional government agencies with close relevance to a particular acquisition will be involved in participating in the NSR Panel on an ad hoc basis.83 For each transaction, a "lead agency" with the greatest interest or expertise in the matter is designated to conduct most of the review and report back to the panel.8'1 Third parties may refer to MOFCOM any transaction for which they deem NSR necessary.85 If the panel concludes that the transaction may affect national security, it will request that MOFCOM and other agencies take the appropriate measures to eliminate such impact, such as by ordering the termination of the transaction or directing transfer of shares or assets. There has been a general trend for China to move towards a more expansive review of national security. The newly established NSR regime consists of hard law associated with initiatives from both MOFCOM and the State Council. The comprehensive approaches set out a more detailed mechanism for a review on national security grounds and, to some extent, provide a degree of clarity and certainty to foreign investors in cross-border acquisitions. (a) Comprehensive regulatory framework </w:t>
      </w:r>
      <w:proofErr w:type="gramStart"/>
      <w:r w:rsidRPr="00B31A2D">
        <w:rPr>
          <w:rFonts w:asciiTheme="minorHAnsi" w:hAnsiTheme="minorHAnsi"/>
          <w:sz w:val="10"/>
        </w:rPr>
        <w:t>The</w:t>
      </w:r>
      <w:proofErr w:type="gramEnd"/>
      <w:r w:rsidRPr="00B31A2D">
        <w:rPr>
          <w:rFonts w:asciiTheme="minorHAnsi" w:hAnsiTheme="minorHAnsi"/>
          <w:sz w:val="10"/>
        </w:rPr>
        <w:t xml:space="preserve"> regime can be traced back to 8 August 2006, when MOFCOM promulgated the Rules on the Merger and Acquisition of Domestic Enterprises by Foreign Investors (the "M6VAs Rule"). This represents the first time that MOFCOM called for notification and review of an inbound M&amp;A transaction that might have an impact on Chinas "national economic security". The most relevant provision for NSR is Article 12, which requires the parties concerned apply for approval from MOFCOM when an acquisition of a domestic enterprise by a foreign investor 1. </w:t>
      </w:r>
      <w:proofErr w:type="gramStart"/>
      <w:r w:rsidRPr="00B31A2D">
        <w:rPr>
          <w:rFonts w:asciiTheme="minorHAnsi" w:hAnsiTheme="minorHAnsi"/>
          <w:sz w:val="10"/>
        </w:rPr>
        <w:t>results</w:t>
      </w:r>
      <w:proofErr w:type="gramEnd"/>
      <w:r w:rsidRPr="00B31A2D">
        <w:rPr>
          <w:rFonts w:asciiTheme="minorHAnsi" w:hAnsiTheme="minorHAnsi"/>
          <w:sz w:val="10"/>
        </w:rPr>
        <w:t xml:space="preserve"> in actual control; 2. </w:t>
      </w:r>
      <w:proofErr w:type="gramStart"/>
      <w:r w:rsidRPr="00B31A2D">
        <w:rPr>
          <w:rFonts w:asciiTheme="minorHAnsi" w:hAnsiTheme="minorHAnsi"/>
          <w:sz w:val="10"/>
        </w:rPr>
        <w:t>involves</w:t>
      </w:r>
      <w:proofErr w:type="gramEnd"/>
      <w:r w:rsidRPr="00B31A2D">
        <w:rPr>
          <w:rFonts w:asciiTheme="minorHAnsi" w:hAnsiTheme="minorHAnsi"/>
          <w:sz w:val="10"/>
        </w:rPr>
        <w:t xml:space="preserve"> key industries; 3. </w:t>
      </w:r>
      <w:proofErr w:type="gramStart"/>
      <w:r w:rsidRPr="00B31A2D">
        <w:rPr>
          <w:rFonts w:asciiTheme="minorHAnsi" w:hAnsiTheme="minorHAnsi"/>
          <w:sz w:val="10"/>
        </w:rPr>
        <w:t>has</w:t>
      </w:r>
      <w:proofErr w:type="gramEnd"/>
      <w:r w:rsidRPr="00B31A2D">
        <w:rPr>
          <w:rFonts w:asciiTheme="minorHAnsi" w:hAnsiTheme="minorHAnsi"/>
          <w:sz w:val="10"/>
        </w:rPr>
        <w:t xml:space="preserve"> factors imposing or possibly imposing material impact on the economic security of the state; and 4. </w:t>
      </w:r>
      <w:proofErr w:type="gramStart"/>
      <w:r w:rsidRPr="00B31A2D">
        <w:rPr>
          <w:rFonts w:asciiTheme="minorHAnsi" w:hAnsiTheme="minorHAnsi"/>
          <w:sz w:val="10"/>
        </w:rPr>
        <w:t>results</w:t>
      </w:r>
      <w:proofErr w:type="gramEnd"/>
      <w:r w:rsidRPr="00B31A2D">
        <w:rPr>
          <w:rFonts w:asciiTheme="minorHAnsi" w:hAnsiTheme="minorHAnsi"/>
          <w:sz w:val="10"/>
        </w:rPr>
        <w:t xml:space="preserve"> in transfer of actual control in a domestic enterprise which owns any well-known trademarks or Chinese historical brands.86 The M&amp;A Rule 2006 did not list "key economic sectors", define "national economic security", nor prescribe detailed procedures.87 There have been no reported cases in which transactions were prohibited expressly under Article 12, but some transactions have been delayed for unknown reasons until the parties abandoned the transaction. For instance, Carlyle was forced to withdraw the proposed acquisition of XCMG owing to the parties' inability to obtain MOFCOM's approval within three years after concluding the contract.88 </w:t>
      </w:r>
      <w:proofErr w:type="gramStart"/>
      <w:r w:rsidRPr="00B31A2D">
        <w:rPr>
          <w:rFonts w:asciiTheme="minorHAnsi" w:hAnsiTheme="minorHAnsi"/>
          <w:sz w:val="10"/>
        </w:rPr>
        <w:t>This</w:t>
      </w:r>
      <w:proofErr w:type="gramEnd"/>
      <w:r w:rsidRPr="00B31A2D">
        <w:rPr>
          <w:rFonts w:asciiTheme="minorHAnsi" w:hAnsiTheme="minorHAnsi"/>
          <w:sz w:val="10"/>
        </w:rPr>
        <w:t xml:space="preserve"> case was similar to the circumstances prior to FINSA 2007, where CFIUS's credibility had been compromised because of high-profile scandals, such as CNOOC—Unocal and Dubai Port. A separate security review system has been established with the enactment of the Anti-Monopoly Law 2008 ("AML 2008")-89 Article 31 provides for an additional review of concentrations by foreign investors: "when foreign M&amp;As of domestic enterprises involve national security, they shall be subject to review according to relevant regulations, in addition to the anti-monopoly review provided for by the AML 2008"</w:t>
      </w:r>
      <w:proofErr w:type="gramStart"/>
      <w:r w:rsidRPr="00B31A2D">
        <w:rPr>
          <w:rFonts w:asciiTheme="minorHAnsi" w:hAnsiTheme="minorHAnsi"/>
          <w:sz w:val="10"/>
        </w:rPr>
        <w:t>.90</w:t>
      </w:r>
      <w:proofErr w:type="gramEnd"/>
      <w:r w:rsidRPr="00B31A2D">
        <w:rPr>
          <w:rFonts w:asciiTheme="minorHAnsi" w:hAnsiTheme="minorHAnsi"/>
          <w:sz w:val="10"/>
        </w:rPr>
        <w:t xml:space="preserve"> This provision seems to embody a universal concern that most governments have for protecting national security interests in the face of increasing economic globalisation.91 On 3 February 2011, the State Council issued the Notice on Establishment of a Security Review System for Acquisition of Domestic Enterprises by Foreign Investors (the "NSR Notice").92This long-awaited Notice formally formalised an NSR mechanism and set different thresholds to trigger NSR when necessary Serving as a legal basis, the NSR Notice implements Article 31 of AML 2008. It represents a clear signal that China intends to take a more systemic approach in monitoring foreign investment in sensitive sectors, and requires the parties concerned to co-operate with the panel when inquiries occur.93 On 4 March 2011, one day before the NSR Notice came into effect, MOFCOM issued the Interim Regulations for Implementation of the NSR system as established in the Notice (the "Interim Regulations"). On 25 August 2011, MOFCOM promulgated the Provisions of the Ministry of Commerce on the Implementation of Security Review System for Merger and Acquisition of Domestic Enterprises by Foreign Investors (the "NSR Provisions"), which came into effect on 1 September 2011, superseding the Interim Regulation. It finalises the NSR procedures for inbound M&amp;A transactions, even without any significant changes vis-a-vis the Interim Regulations. (b) Enforcement matters again! Although </w:t>
      </w:r>
      <w:r w:rsidRPr="001407D3">
        <w:rPr>
          <w:rStyle w:val="StyleUnderline"/>
          <w:rFonts w:asciiTheme="minorHAnsi" w:hAnsiTheme="minorHAnsi"/>
          <w:highlight w:val="green"/>
        </w:rPr>
        <w:t>modelled after CFIUS</w:t>
      </w:r>
      <w:r w:rsidRPr="00B31A2D">
        <w:rPr>
          <w:rFonts w:asciiTheme="minorHAnsi" w:hAnsiTheme="minorHAnsi"/>
          <w:sz w:val="10"/>
        </w:rPr>
        <w:t>'s practice of separating antitrust reviews from NSRs</w:t>
      </w:r>
      <w:proofErr w:type="gramStart"/>
      <w:r w:rsidRPr="00B31A2D">
        <w:rPr>
          <w:rFonts w:asciiTheme="minorHAnsi" w:hAnsiTheme="minorHAnsi"/>
          <w:sz w:val="10"/>
        </w:rPr>
        <w:t>,94</w:t>
      </w:r>
      <w:proofErr w:type="gramEnd"/>
      <w:r w:rsidRPr="00B31A2D">
        <w:rPr>
          <w:rFonts w:asciiTheme="minorHAnsi" w:hAnsiTheme="minorHAnsi"/>
          <w:sz w:val="10"/>
        </w:rPr>
        <w:t xml:space="preserve"> </w:t>
      </w:r>
      <w:r w:rsidRPr="001407D3">
        <w:rPr>
          <w:rStyle w:val="StyleUnderline"/>
          <w:rFonts w:asciiTheme="minorHAnsi" w:hAnsiTheme="minorHAnsi"/>
          <w:highlight w:val="green"/>
        </w:rPr>
        <w:t>neither</w:t>
      </w:r>
      <w:r w:rsidRPr="00B31A2D">
        <w:rPr>
          <w:rFonts w:asciiTheme="minorHAnsi" w:hAnsiTheme="minorHAnsi"/>
          <w:sz w:val="10"/>
        </w:rPr>
        <w:t xml:space="preserve"> Article 12 of the M&amp;A </w:t>
      </w:r>
      <w:r w:rsidRPr="001407D3">
        <w:rPr>
          <w:rStyle w:val="StyleUnderline"/>
          <w:rFonts w:asciiTheme="minorHAnsi" w:hAnsiTheme="minorHAnsi"/>
          <w:highlight w:val="green"/>
        </w:rPr>
        <w:t>Rule</w:t>
      </w:r>
      <w:r w:rsidRPr="00B31A2D">
        <w:rPr>
          <w:rStyle w:val="StyleUnderline"/>
          <w:rFonts w:asciiTheme="minorHAnsi" w:hAnsiTheme="minorHAnsi"/>
        </w:rPr>
        <w:t xml:space="preserve"> </w:t>
      </w:r>
      <w:r w:rsidRPr="00B31A2D">
        <w:rPr>
          <w:rFonts w:asciiTheme="minorHAnsi" w:hAnsiTheme="minorHAnsi"/>
          <w:sz w:val="10"/>
        </w:rPr>
        <w:t xml:space="preserve">nor Article 31 of AML 2008 </w:t>
      </w:r>
      <w:r w:rsidRPr="001407D3">
        <w:rPr>
          <w:rStyle w:val="StyleUnderline"/>
          <w:rFonts w:asciiTheme="minorHAnsi" w:hAnsiTheme="minorHAnsi"/>
          <w:highlight w:val="green"/>
        </w:rPr>
        <w:t xml:space="preserve">provides adequate guidance on the nature of China's NSR </w:t>
      </w:r>
      <w:r w:rsidRPr="00B31A2D">
        <w:rPr>
          <w:rStyle w:val="StyleUnderline"/>
          <w:rFonts w:asciiTheme="minorHAnsi" w:hAnsiTheme="minorHAnsi"/>
        </w:rPr>
        <w:t>for</w:t>
      </w:r>
      <w:r w:rsidRPr="00B31A2D">
        <w:rPr>
          <w:rFonts w:asciiTheme="minorHAnsi" w:hAnsiTheme="minorHAnsi"/>
          <w:sz w:val="10"/>
        </w:rPr>
        <w:t xml:space="preserve"> Chinese authorities charged with the task or </w:t>
      </w:r>
      <w:r w:rsidRPr="00B31A2D">
        <w:rPr>
          <w:rStyle w:val="StyleUnderline"/>
          <w:rFonts w:asciiTheme="minorHAnsi" w:hAnsiTheme="minorHAnsi"/>
        </w:rPr>
        <w:t>foreign investors</w:t>
      </w:r>
      <w:r w:rsidRPr="00B31A2D">
        <w:rPr>
          <w:rFonts w:asciiTheme="minorHAnsi" w:hAnsiTheme="minorHAnsi"/>
          <w:sz w:val="10"/>
        </w:rPr>
        <w:t xml:space="preserve"> considering an acquisition.95 </w:t>
      </w:r>
      <w:r w:rsidRPr="00B31A2D">
        <w:rPr>
          <w:rStyle w:val="StyleUnderline"/>
          <w:rFonts w:asciiTheme="minorHAnsi" w:hAnsiTheme="minorHAnsi"/>
        </w:rPr>
        <w:t xml:space="preserve">They </w:t>
      </w:r>
      <w:r w:rsidRPr="00B31A2D">
        <w:rPr>
          <w:rFonts w:asciiTheme="minorHAnsi" w:hAnsiTheme="minorHAnsi"/>
          <w:sz w:val="10"/>
        </w:rPr>
        <w:t xml:space="preserve">have </w:t>
      </w:r>
      <w:r w:rsidRPr="00B31A2D">
        <w:rPr>
          <w:rStyle w:val="StyleUnderline"/>
          <w:rFonts w:asciiTheme="minorHAnsi" w:hAnsiTheme="minorHAnsi"/>
        </w:rPr>
        <w:t>spark</w:t>
      </w:r>
      <w:r w:rsidRPr="00B31A2D">
        <w:rPr>
          <w:rFonts w:asciiTheme="minorHAnsi" w:hAnsiTheme="minorHAnsi"/>
          <w:sz w:val="10"/>
        </w:rPr>
        <w:t xml:space="preserve">ed </w:t>
      </w:r>
      <w:r w:rsidRPr="00B31A2D">
        <w:rPr>
          <w:rStyle w:val="StyleUnderline"/>
          <w:rFonts w:asciiTheme="minorHAnsi" w:hAnsiTheme="minorHAnsi"/>
        </w:rPr>
        <w:t>concern</w:t>
      </w:r>
      <w:r w:rsidRPr="00B31A2D">
        <w:rPr>
          <w:rFonts w:asciiTheme="minorHAnsi" w:hAnsiTheme="minorHAnsi"/>
          <w:sz w:val="10"/>
        </w:rPr>
        <w:t xml:space="preserve">s </w:t>
      </w:r>
      <w:r w:rsidRPr="00B31A2D">
        <w:rPr>
          <w:rStyle w:val="StyleUnderline"/>
          <w:rFonts w:asciiTheme="minorHAnsi" w:hAnsiTheme="minorHAnsi"/>
        </w:rPr>
        <w:t>among foreign investors that future acquisitions will be subject to much tighter control</w:t>
      </w:r>
      <w:r w:rsidRPr="00B31A2D">
        <w:rPr>
          <w:rFonts w:asciiTheme="minorHAnsi" w:hAnsiTheme="minorHAnsi"/>
          <w:sz w:val="10"/>
        </w:rPr>
        <w:t xml:space="preserve"> by the Chinese enforcement agencies. It is also alleged that MOFCOM attempted to use the national security provisions contained in the M&amp;A Rules and AML 2008 to protect Chinese domestic industries from foreign investment.96 The NSR regime represents the culmination of a vigorous debate regarding the perceived national security issues, with particular concerns focused on "strategic and sensitive" industries and Chinese "national champions". Some procedural issues arise as to when the acquiring party must file an application and what materials and information must be provided at the time of initial notification to MOFCOM. It is unlikely that the NSR Notice is intended to raise the bar for foreign investment into China. </w:t>
      </w:r>
      <w:r w:rsidRPr="001407D3">
        <w:rPr>
          <w:rStyle w:val="StyleUnderline"/>
          <w:rFonts w:asciiTheme="minorHAnsi" w:hAnsiTheme="minorHAnsi"/>
          <w:highlight w:val="green"/>
        </w:rPr>
        <w:t xml:space="preserve">It remains to be seen how strictly the government will enforce the NSR </w:t>
      </w:r>
      <w:r w:rsidRPr="00B31A2D">
        <w:rPr>
          <w:rStyle w:val="StyleUnderline"/>
          <w:rFonts w:asciiTheme="minorHAnsi" w:hAnsiTheme="minorHAnsi"/>
        </w:rPr>
        <w:t>regime.</w:t>
      </w:r>
      <w:r w:rsidRPr="00B31A2D">
        <w:rPr>
          <w:rFonts w:asciiTheme="minorHAnsi" w:hAnsiTheme="minorHAnsi"/>
          <w:sz w:val="10"/>
        </w:rPr>
        <w:t xml:space="preserve"> MOFCOM, NDRC and other relevant governmental agen-cies will look both at the substance and actual impact of the arrangements as to whether an M&amp;A transaction </w:t>
      </w:r>
      <w:proofErr w:type="gramStart"/>
      <w:r w:rsidRPr="00B31A2D">
        <w:rPr>
          <w:rFonts w:asciiTheme="minorHAnsi" w:hAnsiTheme="minorHAnsi"/>
          <w:sz w:val="10"/>
        </w:rPr>
        <w:t>falls</w:t>
      </w:r>
      <w:proofErr w:type="gramEnd"/>
      <w:r w:rsidRPr="00B31A2D">
        <w:rPr>
          <w:rFonts w:asciiTheme="minorHAnsi" w:hAnsiTheme="minorHAnsi"/>
          <w:sz w:val="10"/>
        </w:rPr>
        <w:t xml:space="preserve"> within the scope of a security review. 2. Scope </w:t>
      </w:r>
      <w:proofErr w:type="gramStart"/>
      <w:r w:rsidRPr="00B31A2D">
        <w:rPr>
          <w:rFonts w:asciiTheme="minorHAnsi" w:hAnsiTheme="minorHAnsi"/>
          <w:sz w:val="10"/>
        </w:rPr>
        <w:t>Both</w:t>
      </w:r>
      <w:proofErr w:type="gramEnd"/>
      <w:r w:rsidRPr="00B31A2D">
        <w:rPr>
          <w:rFonts w:asciiTheme="minorHAnsi" w:hAnsiTheme="minorHAnsi"/>
          <w:sz w:val="10"/>
        </w:rPr>
        <w:t xml:space="preserve"> systems under the CFIUS and NSR aim to review the effect on national security arising from foreign acquirers' investment in their own domestic enterprises. There are significant differences despite the latter bearing a substantial resemblance to the former's procedures. China defines "national security" more broadly than does the definition used by CFIUS. CFIUS has explicitly rejected the inclusion of the concept of economic security in the definition of national security. As a practical matter, CFIUS will consider economic issues, but only if they affect national security. China's NSR Notice expressly indicates that national security will include such economic concerns as impact on domestic capacity, the domestic economy, basic social order, and domestic research and development (R&amp;D) capabilities.97 There is inherent uncertainty as to when a transaction will be the subject of the NSR. A fundamental shortcoming of the NSR regime is the lack of clarification as to which industrial sectors are subject to the NSR .The scope appears to be overly broad as it includes industries without an apparent relevance to national security.98 The security review regime remains opaque and adds to the existing uncertainty for foreign investors in China, because neither the Notice nor the Provision provides a clear definition of the industries within which the NSR will be triggered. The interpretation will be subject to the discretion of the enforcement agencies, resulting in the consequential uncertainty about the exact scope of NSR. (a) Actual control: de facto and de jure In principle, a transaction will only fall within the scope of the security review regime if the foreign investor acquires de jure or de facto control of the target. Although there is some ambiguity due to Chinas structural contexts, the focus on "actual control" appears generally to be consistent with CFIUS practice." The NSR Notice defines "control" to include situations where: (i) foreign investors own more than 50% of the shares; (ii) a foreign investor owns less than 50% of the shares but has sufficient voting rights to exert a material influence over the shareholders vote and resolutions of the board of directors; and (iii) foreign investors otherwise gain actual control of management decisions, human resources, or technologies.100 It seems that an NSR will be triggered if the investors are individually or collectively able materially to influence key actions of the target enterprise.101 A specific threshold still remains unaddressed as to when security review notifications are required. There is no minimum threshold amount below which transactions are not subject to review if they otherwise fall within the NSR Notice scope. It is difficult to determine what would constitute "significant influence" over shareholders or board decisions which results in a foreign investor being deemed to have acquired actual control.102 One possible circumstance could be where a foreign investor buys a stake in a domestic company, thereby increasing total foreign ownership above 50%, but no individual foreign shareholder will have control. It remains unclear as to when an acquisition of the minority stake would trigger NSR, neither does the Notice specify when the investor must file an application. It is likely that such a scenario would not trigger a merger control notification because of the absence of a change in control. However, it could trigger a notification under the NSR Notice, because several foreign investors will then jointly own more than 50% of the shares. One problem is that under certain circumstances, a foreign investor might be unaware that its acquisition of shares will increase foreign ownership above 50% and thus require an NSR Notice. In this regard, the NSR may be widely applied to raise additional regulatory hurdles or even block many M&amp;As of Chinese domestic companies. It also raises considerable concerns about the ability of foreign companies to pursue M&amp;A growth strategies in China.103 (b) Impact The NSR Provision states that the issue of whether an inbound M&amp;A falls within the NSR's scope shall be assessed on the basis of the substance and actual impact of the transaction. The scope of reviews goes well beyond national security by subjecting them to a test of the investment's impact on China's economic stability and social order. The panel will review and potentially reject acquisitions provided the transaction would affect: (i) national defence, productivity and supply capabilities; (ii) operational stability of the PRC economy; (iii) social order; and (iv) research and development (R&amp;D) of the PRC's technologies key to national security.104 Although the regime leaves the term "critical infrastructure" vague, telecommunications, energy assets and transportation infrastructure would typically qualify.105 No details have been given, however, as to what considerations are to be taken into account in assessing these issues. In the absence of further guidance, it may be difficult for a notifying foreign investor to assess whether their envisaged transaction may have an effect on "basic social order" or "national economic stability". This will pose challenges for the acquiring party to submit information that would satisfy the NSR panel. The security review regime seems to have a broader scope in terms of sectors and types of transactions. There is little doubt that the implementation of the NSR regime will add regulatory burdens, such as time and cost, to foreign investors attempting to acquire Chinese domestic enterprises. More significantly, </w:t>
      </w:r>
      <w:r w:rsidRPr="001407D3">
        <w:rPr>
          <w:rStyle w:val="StyleUnderline"/>
          <w:rFonts w:asciiTheme="minorHAnsi" w:hAnsiTheme="minorHAnsi"/>
          <w:highlight w:val="green"/>
        </w:rPr>
        <w:t xml:space="preserve">a reasonable NSR </w:t>
      </w:r>
      <w:r w:rsidRPr="001407D3">
        <w:rPr>
          <w:rStyle w:val="Emphasis"/>
          <w:rFonts w:asciiTheme="minorHAnsi" w:hAnsiTheme="minorHAnsi"/>
          <w:highlight w:val="green"/>
        </w:rPr>
        <w:t>will contribute enormously to</w:t>
      </w:r>
      <w:r w:rsidRPr="00B31A2D">
        <w:rPr>
          <w:rStyle w:val="StyleUnderline"/>
          <w:rFonts w:asciiTheme="minorHAnsi" w:hAnsiTheme="minorHAnsi"/>
        </w:rPr>
        <w:t xml:space="preserve"> </w:t>
      </w:r>
      <w:r w:rsidRPr="00B31A2D">
        <w:rPr>
          <w:rFonts w:asciiTheme="minorHAnsi" w:hAnsiTheme="minorHAnsi"/>
          <w:sz w:val="10"/>
        </w:rPr>
        <w:t xml:space="preserve">the reform of </w:t>
      </w:r>
      <w:r w:rsidRPr="001407D3">
        <w:rPr>
          <w:rStyle w:val="Emphasis"/>
          <w:rFonts w:asciiTheme="minorHAnsi" w:hAnsiTheme="minorHAnsi"/>
          <w:highlight w:val="green"/>
        </w:rPr>
        <w:t>a healthier global investment environment</w:t>
      </w:r>
      <w:r w:rsidRPr="00B31A2D">
        <w:rPr>
          <w:rFonts w:asciiTheme="minorHAnsi" w:hAnsiTheme="minorHAnsi"/>
          <w:sz w:val="10"/>
        </w:rPr>
        <w:t xml:space="preserve">, so as to eliminate unintended consequences to the detriment of recovery of the current financial crisis. The lack of detail could increase the level of uncertainty in the foreign investment approval process, and add further delay in obtaining regulatory clearance.106 The NSR regime formalises the concept of NSR that is embodied in the existing FDI approval regime. The clear separation of competition reasons from national security considerations would increase transparency and predictability. The interactive clarification between the new and the existing regimes is vital from a transaction management perspective. Nevertheless, the lack of a transitional explanation of the interrelationship between the complex governmental agencies jeopardises NSR efficacy. It is essential to examine the issue when a deal is to be subject to more than one review institutionally and hierarchically. (a) FDI approval v NSR regime </w:t>
      </w:r>
      <w:proofErr w:type="gramStart"/>
      <w:r w:rsidRPr="00B31A2D">
        <w:rPr>
          <w:rFonts w:asciiTheme="minorHAnsi" w:hAnsiTheme="minorHAnsi"/>
          <w:sz w:val="10"/>
        </w:rPr>
        <w:t>The</w:t>
      </w:r>
      <w:proofErr w:type="gramEnd"/>
      <w:r w:rsidRPr="00B31A2D">
        <w:rPr>
          <w:rFonts w:asciiTheme="minorHAnsi" w:hAnsiTheme="minorHAnsi"/>
          <w:sz w:val="10"/>
        </w:rPr>
        <w:t xml:space="preserve"> interaction between the general FDI approval procedures and the NSR process remains uncertain. The NSR system does not replace any of the existing controls on M&amp;As and foreign investment in China. It is possible that the new NSR regime will run parallel with other laws and regulations, since it makes little sense for a deal to go through separate reviews on national security grounds. The first measures providing for separate FDI review on national security grounds appeared in the M&amp;As Rules.107 However, on 16 February 2011, NDRC issued informal guidance indicating that foreign investors will not be required to make a separate filing to initiate a security review; rather, the parties may be asked to provide information necessary for the security review in the course of other regulatory reviews.108 It appears that the NSR panel will proceed on the basis of information provided in the course of existing foreign investment approval processes. It is unclear whether the NSR is in effect part of the existing FDI approval framework. Furthermore, Chinas FDI system has been progressively decentralised in recent years.109 The local enforcement agencies have received greater authority to approve larger projects without central government involvement. The new NSR system makes it feasible to channel certain transactions to the NSR panel for review. It remains unclear as to whether local approval authorities should suspend their reviews or withhold their decisions pending the outcome of the NSR process, even for transactions that are unlikely to trigger such concerns. It is not clarified whether the </w:t>
      </w:r>
      <w:proofErr w:type="gramStart"/>
      <w:r w:rsidRPr="00B31A2D">
        <w:rPr>
          <w:rFonts w:asciiTheme="minorHAnsi" w:hAnsiTheme="minorHAnsi"/>
          <w:sz w:val="10"/>
        </w:rPr>
        <w:t>notification for NSR should be submitted by the foreign investor directly to MOFCOM or through its local branches</w:t>
      </w:r>
      <w:proofErr w:type="gramEnd"/>
      <w:r w:rsidRPr="00B31A2D">
        <w:rPr>
          <w:rFonts w:asciiTheme="minorHAnsi" w:hAnsiTheme="minorHAnsi"/>
          <w:sz w:val="10"/>
        </w:rPr>
        <w:t>. (b) NSR vis-a-vis AML 2008 As discussed earlier, AML 2008 specifies an NSR procedure for acquisitions of domestic companies by foreign investors. A foreign party could be subject to both an economic antitrust review and an additional NSR review. An NSR is required alongside merger control review if applicable where a foreign investor acquires actual control of a sensitive sector. Exceptionally, a review is required in any event if the sector involved is military or related sectors</w:t>
      </w:r>
      <w:proofErr w:type="gramStart"/>
      <w:r w:rsidRPr="00B31A2D">
        <w:rPr>
          <w:rFonts w:asciiTheme="minorHAnsi" w:hAnsiTheme="minorHAnsi"/>
          <w:sz w:val="10"/>
        </w:rPr>
        <w:t>,110</w:t>
      </w:r>
      <w:proofErr w:type="gramEnd"/>
      <w:r w:rsidRPr="00B31A2D">
        <w:rPr>
          <w:rFonts w:asciiTheme="minorHAnsi" w:hAnsiTheme="minorHAnsi"/>
          <w:sz w:val="10"/>
        </w:rPr>
        <w:t xml:space="preserve"> in which there is no minimum threshold. These transactions will be be subject to review irrespective of whether they lead to a "concentration" as defined in the AML 2008.111 This approach seems to have been inspired by a decision in the US that effectively blocked proposed Chinese investments in mining companies that turned out to be proximate to military facilities."2 Notably, not all transactions subject to merger review under the AML 2008 will be subject to NSR1 an M&amp;A is reviewable only if the foreign investor will gain "actual control" of the enterprise in a key sector. And conversely, not all transactions subject to NSR will simultaneously be subject to merger control review - for instance, when the parties do not meet the merger control thresholds and MOLCOM does not sua sponte initiate an antitrust review.113 Nevertheless, the overlapping situation inevitably complicates the NSR where national security concerns are involved in both antitrust review and the NSR. It is neither clear as to how MOFCOM will treat transactions that are notified under both the AML control and the NSR Notice, nor certain about how to handle the risk of inconsistent outcome. More specifically, the M&amp;As Rules 2006 sought to protect the Chinese economy from any threats to its "national economic security", which includes "key industries" and "famous brands"."4 Chinas reluctance to let the well-known Chinese brand Huiyuan pass to foreign control seems to be a perfect example involving pure economic nationalism."5 Coca Cola—Huiyuan shows that Chinas broadly defined national security concept has crept into AML enforcement.1It seems that the Chinese government plays a double role: it is both the owner of the major players and the referee, which is detrimental to the development of Chinas market economy.117 This raises concerns that protection of such SOEs from competition may be an aspect of "national security" that is to be taken into account in the separate review."8 A subtle issue arises as to whether the aim of "national security" could be used to protect Chinese SOEs or national champions from competition where an acquisition does not threaten national security per se. It remains to been as to whether Article 12 of the M&amp;As Rules 2006 has survived the enactment of Article 31 of the AML 2008; or whether the concept of protecting "famous brands" in Article 12 is now encompassed in the NSR Notice. The lack of guidance could result in potential contradiction and increase the level of uncertainty. MOFCOM updated the NSR </w:t>
      </w:r>
      <w:proofErr w:type="gramStart"/>
      <w:r w:rsidRPr="00B31A2D">
        <w:rPr>
          <w:rFonts w:asciiTheme="minorHAnsi" w:hAnsiTheme="minorHAnsi"/>
          <w:sz w:val="10"/>
        </w:rPr>
        <w:t>Provision which</w:t>
      </w:r>
      <w:proofErr w:type="gramEnd"/>
      <w:r w:rsidRPr="00B31A2D">
        <w:rPr>
          <w:rFonts w:asciiTheme="minorHAnsi" w:hAnsiTheme="minorHAnsi"/>
          <w:sz w:val="10"/>
        </w:rPr>
        <w:t xml:space="preserve">, together with the State Council's NSR Notice, will have a broad impact on structuring inbound M&amp;A transactions undertaken by foreign investors. The procedural and substantive facets of the new NSR regime formalise the process and add some parameters, resembling analogous procedures for screening foreign investment on national security grounds in other major jurisdictions."9 In particular, the structure reflects an analytical approach quite similar to that adopted by the CFIUS. In response to growing concerns of protectionism and nationalism, the NSR system marks the path forward by establishing a firm framework for review of foreign M&amp;As on national security grounds. However, the NSR regime has been tailored to Chinas particular legal and policy environment, which inevitably renders the process opaque and discretionary. The rules will leave great discretion in the hands of the NSR panel. The screening may constitute a certain impediment to FDI, which could make transactions involving foreign acquirers more challenging. It remains uncertain whether the system will be applied arbitrarily to deter specific deals, or whether it will be implemented with openness and transparency. </w:t>
      </w:r>
      <w:r w:rsidRPr="00B31A2D">
        <w:rPr>
          <w:rStyle w:val="StyleUnderline"/>
          <w:rFonts w:asciiTheme="minorHAnsi" w:hAnsiTheme="minorHAnsi"/>
        </w:rPr>
        <w:t>Whether they will constitute serious obstacles for foreign companies will depend largely upon how the rules are applied in practice</w:t>
      </w:r>
      <w:r w:rsidRPr="00B31A2D">
        <w:rPr>
          <w:rFonts w:asciiTheme="minorHAnsi" w:hAnsiTheme="minorHAnsi"/>
          <w:sz w:val="10"/>
        </w:rPr>
        <w:t xml:space="preserve">. There is a general trend towards economic protectionism. Some </w:t>
      </w:r>
      <w:r w:rsidRPr="001407D3">
        <w:rPr>
          <w:rStyle w:val="StyleUnderline"/>
          <w:rFonts w:asciiTheme="minorHAnsi" w:hAnsiTheme="minorHAnsi"/>
          <w:highlight w:val="green"/>
        </w:rPr>
        <w:t>restrictions on the ground of national security</w:t>
      </w:r>
      <w:r w:rsidRPr="00B31A2D">
        <w:rPr>
          <w:rFonts w:asciiTheme="minorHAnsi" w:hAnsiTheme="minorHAnsi"/>
          <w:sz w:val="10"/>
        </w:rPr>
        <w:t xml:space="preserve"> have </w:t>
      </w:r>
      <w:r w:rsidRPr="001407D3">
        <w:rPr>
          <w:rStyle w:val="Emphasis"/>
          <w:rFonts w:asciiTheme="minorHAnsi" w:hAnsiTheme="minorHAnsi"/>
          <w:highlight w:val="green"/>
        </w:rPr>
        <w:t>provoke</w:t>
      </w:r>
      <w:r w:rsidRPr="00B31A2D">
        <w:rPr>
          <w:rFonts w:asciiTheme="minorHAnsi" w:hAnsiTheme="minorHAnsi"/>
          <w:sz w:val="10"/>
        </w:rPr>
        <w:t xml:space="preserve">d </w:t>
      </w:r>
      <w:r w:rsidRPr="001407D3">
        <w:rPr>
          <w:rStyle w:val="StyleUnderline"/>
          <w:rFonts w:asciiTheme="minorHAnsi" w:hAnsiTheme="minorHAnsi"/>
          <w:highlight w:val="green"/>
        </w:rPr>
        <w:t xml:space="preserve">a wave of </w:t>
      </w:r>
      <w:r w:rsidRPr="00B31A2D">
        <w:rPr>
          <w:rStyle w:val="StyleUnderline"/>
          <w:rFonts w:asciiTheme="minorHAnsi" w:hAnsiTheme="minorHAnsi"/>
        </w:rPr>
        <w:t>investment</w:t>
      </w:r>
      <w:r w:rsidRPr="001407D3">
        <w:rPr>
          <w:rStyle w:val="StyleUnderline"/>
          <w:rFonts w:asciiTheme="minorHAnsi" w:hAnsiTheme="minorHAnsi"/>
          <w:highlight w:val="green"/>
        </w:rPr>
        <w:t xml:space="preserve"> protectionism</w:t>
      </w:r>
      <w:r w:rsidRPr="00B31A2D">
        <w:rPr>
          <w:rFonts w:asciiTheme="minorHAnsi" w:hAnsiTheme="minorHAnsi"/>
          <w:sz w:val="10"/>
        </w:rPr>
        <w:t xml:space="preserve">, </w:t>
      </w:r>
      <w:r w:rsidRPr="001407D3">
        <w:rPr>
          <w:rStyle w:val="StyleUnderline"/>
          <w:rFonts w:asciiTheme="minorHAnsi" w:hAnsiTheme="minorHAnsi"/>
          <w:highlight w:val="green"/>
        </w:rPr>
        <w:t>which may</w:t>
      </w:r>
      <w:r w:rsidRPr="00B31A2D">
        <w:rPr>
          <w:rFonts w:asciiTheme="minorHAnsi" w:hAnsiTheme="minorHAnsi"/>
          <w:sz w:val="10"/>
        </w:rPr>
        <w:t xml:space="preserve"> undermine globalisation and </w:t>
      </w:r>
      <w:r w:rsidRPr="001407D3">
        <w:rPr>
          <w:rStyle w:val="StyleUnderline"/>
          <w:rFonts w:asciiTheme="minorHAnsi" w:hAnsiTheme="minorHAnsi"/>
          <w:highlight w:val="green"/>
        </w:rPr>
        <w:t>harm the global economy.</w:t>
      </w:r>
      <w:r w:rsidRPr="00B31A2D">
        <w:rPr>
          <w:rFonts w:asciiTheme="minorHAnsi" w:hAnsiTheme="minorHAnsi"/>
          <w:sz w:val="10"/>
        </w:rPr>
        <w:t xml:space="preserve"> (It is worth noting that erecting trade barriers precipitated the Great Depression.120) The move, driven by the Chinas new NSR regime, has caused concerns among foreign businesses that national security could be used as a pretext for protectionism. Both home and recipient states have a key stake in promoting an open investment regime.121 An increasing challenge is to strike a proper balance between making the host countries attractive to SWFs and simultaneously maintaining a transparent market-based regime.122 Apart from hard law, it also makes great sense to examine how transnational soft initiatives may play a complementary role. Against the lure of protectionism </w:t>
      </w:r>
      <w:proofErr w:type="gramStart"/>
      <w:r w:rsidRPr="001407D3">
        <w:rPr>
          <w:rStyle w:val="StyleUnderline"/>
          <w:rFonts w:asciiTheme="minorHAnsi" w:hAnsiTheme="minorHAnsi"/>
          <w:highlight w:val="green"/>
        </w:rPr>
        <w:t>All</w:t>
      </w:r>
      <w:proofErr w:type="gramEnd"/>
      <w:r w:rsidRPr="00B31A2D">
        <w:rPr>
          <w:rFonts w:asciiTheme="minorHAnsi" w:hAnsiTheme="minorHAnsi"/>
          <w:sz w:val="10"/>
        </w:rPr>
        <w:t xml:space="preserve"> recipient </w:t>
      </w:r>
      <w:r w:rsidRPr="001407D3">
        <w:rPr>
          <w:rStyle w:val="StyleUnderline"/>
          <w:rFonts w:asciiTheme="minorHAnsi" w:hAnsiTheme="minorHAnsi"/>
          <w:highlight w:val="green"/>
        </w:rPr>
        <w:t>countries have rules in place regulating</w:t>
      </w:r>
      <w:r w:rsidRPr="00B31A2D">
        <w:rPr>
          <w:rFonts w:asciiTheme="minorHAnsi" w:hAnsiTheme="minorHAnsi"/>
          <w:sz w:val="10"/>
        </w:rPr>
        <w:t xml:space="preserve"> the entry of </w:t>
      </w:r>
      <w:r w:rsidRPr="001407D3">
        <w:rPr>
          <w:rStyle w:val="StyleUnderline"/>
          <w:rFonts w:asciiTheme="minorHAnsi" w:hAnsiTheme="minorHAnsi"/>
          <w:highlight w:val="green"/>
        </w:rPr>
        <w:t>foreign</w:t>
      </w:r>
      <w:r w:rsidRPr="00B31A2D">
        <w:rPr>
          <w:rFonts w:asciiTheme="minorHAnsi" w:hAnsiTheme="minorHAnsi"/>
          <w:sz w:val="10"/>
        </w:rPr>
        <w:t xml:space="preserve"> capital and </w:t>
      </w:r>
      <w:r w:rsidRPr="001407D3">
        <w:rPr>
          <w:rStyle w:val="StyleUnderline"/>
          <w:rFonts w:asciiTheme="minorHAnsi" w:hAnsiTheme="minorHAnsi"/>
          <w:highlight w:val="green"/>
        </w:rPr>
        <w:t>investment.</w:t>
      </w:r>
      <w:r w:rsidRPr="00B31A2D">
        <w:rPr>
          <w:rFonts w:asciiTheme="minorHAnsi" w:hAnsiTheme="minorHAnsi"/>
          <w:sz w:val="10"/>
        </w:rPr>
        <w:t xml:space="preserve"> Foreign investors are usually constrained to invest in strategic or sensitive sectors. </w:t>
      </w:r>
      <w:r w:rsidRPr="001407D3">
        <w:rPr>
          <w:rStyle w:val="StyleUnderline"/>
          <w:rFonts w:asciiTheme="minorHAnsi" w:hAnsiTheme="minorHAnsi"/>
          <w:highlight w:val="green"/>
        </w:rPr>
        <w:t xml:space="preserve">Increasingly protectionist policies have been put forward even in free market economies </w:t>
      </w:r>
      <w:r w:rsidRPr="00B31A2D">
        <w:rPr>
          <w:rStyle w:val="StyleUnderline"/>
          <w:rFonts w:asciiTheme="minorHAnsi" w:hAnsiTheme="minorHAnsi"/>
        </w:rPr>
        <w:t xml:space="preserve">following the financial crisis </w:t>
      </w:r>
      <w:r w:rsidRPr="001407D3">
        <w:rPr>
          <w:rStyle w:val="Emphasis"/>
          <w:rFonts w:asciiTheme="minorHAnsi" w:hAnsiTheme="minorHAnsi"/>
          <w:highlight w:val="green"/>
        </w:rPr>
        <w:t>across jurisdictions.</w:t>
      </w:r>
      <w:r w:rsidRPr="00B31A2D">
        <w:rPr>
          <w:rFonts w:asciiTheme="minorHAnsi" w:hAnsiTheme="minorHAnsi"/>
          <w:sz w:val="10"/>
        </w:rPr>
        <w:t xml:space="preserve">123 </w:t>
      </w:r>
      <w:r w:rsidRPr="001407D3">
        <w:rPr>
          <w:rStyle w:val="StyleUnderline"/>
          <w:rFonts w:asciiTheme="minorHAnsi" w:hAnsiTheme="minorHAnsi"/>
          <w:highlight w:val="green"/>
        </w:rPr>
        <w:t>Economic nationalism</w:t>
      </w:r>
      <w:r w:rsidRPr="00B31A2D">
        <w:rPr>
          <w:rFonts w:asciiTheme="minorHAnsi" w:hAnsiTheme="minorHAnsi"/>
          <w:sz w:val="10"/>
        </w:rPr>
        <w:t xml:space="preserve">, the desire to protect a nation's champion firms or defend against monopoly by another nations enterprises </w:t>
      </w:r>
      <w:r w:rsidRPr="001407D3">
        <w:rPr>
          <w:rStyle w:val="StyleUnderline"/>
          <w:rFonts w:asciiTheme="minorHAnsi" w:hAnsiTheme="minorHAnsi"/>
          <w:highlight w:val="green"/>
        </w:rPr>
        <w:t>has prevailed</w:t>
      </w:r>
      <w:r w:rsidRPr="00B31A2D">
        <w:rPr>
          <w:rFonts w:asciiTheme="minorHAnsi" w:hAnsiTheme="minorHAnsi"/>
          <w:sz w:val="10"/>
        </w:rPr>
        <w:t xml:space="preserve"> over capitalist principles of profitability or efficiency.124As Musgrove and lougas observed: "Chinas new national security review provision may in reality be the result of political compromise between reformists in China, who support the adoption of competition policy consistent with other major jurisdictions and international best practices, and protectionists, who prefer to protect domestic Chinese businesses from potential new foreign entry." Such leverage would easily lose its balance with possible future CNOOC-like cases. </w:t>
      </w:r>
      <w:r w:rsidRPr="00B31A2D">
        <w:rPr>
          <w:rStyle w:val="StyleUnderline"/>
          <w:rFonts w:asciiTheme="minorHAnsi" w:hAnsiTheme="minorHAnsi"/>
        </w:rPr>
        <w:t>The biggest problem may not be outright protectionism, but the failure of host countries to take account of how their domestic policies affect their investment partners</w:t>
      </w:r>
      <w:r w:rsidRPr="00B31A2D">
        <w:rPr>
          <w:rFonts w:asciiTheme="minorHAnsi" w:hAnsiTheme="minorHAnsi"/>
          <w:sz w:val="10"/>
        </w:rPr>
        <w:t xml:space="preserve">. MOFCOMs final decision against </w:t>
      </w:r>
      <w:proofErr w:type="gramStart"/>
      <w:r w:rsidRPr="00B31A2D">
        <w:rPr>
          <w:rFonts w:asciiTheme="minorHAnsi" w:hAnsiTheme="minorHAnsi"/>
          <w:sz w:val="10"/>
        </w:rPr>
        <w:t>Carlyles</w:t>
      </w:r>
      <w:proofErr w:type="gramEnd"/>
      <w:r w:rsidRPr="00B31A2D">
        <w:rPr>
          <w:rFonts w:asciiTheme="minorHAnsi" w:hAnsiTheme="minorHAnsi"/>
          <w:sz w:val="10"/>
        </w:rPr>
        <w:t xml:space="preserve"> acquisition of XCMC127 was announced only a few months after the CNOOC-Unocal debacle in the US. The M&amp;As Rule 2006 can arguably be seen as a response to the perceived protectionism in CNOOCs unsuccessful acquisition of Unocal in 2005. To some extent,</w:t>
      </w:r>
      <w:r w:rsidRPr="001407D3">
        <w:rPr>
          <w:rFonts w:asciiTheme="minorHAnsi" w:hAnsiTheme="minorHAnsi"/>
          <w:sz w:val="10"/>
          <w:highlight w:val="green"/>
        </w:rPr>
        <w:t xml:space="preserve"> </w:t>
      </w:r>
      <w:r w:rsidRPr="00B31A2D">
        <w:rPr>
          <w:rStyle w:val="StyleUnderline"/>
          <w:rFonts w:asciiTheme="minorHAnsi" w:hAnsiTheme="minorHAnsi"/>
        </w:rPr>
        <w:t>the NSR regime represents</w:t>
      </w:r>
      <w:r w:rsidRPr="00B31A2D">
        <w:rPr>
          <w:rFonts w:asciiTheme="minorHAnsi" w:hAnsiTheme="minorHAnsi"/>
          <w:sz w:val="10"/>
        </w:rPr>
        <w:t xml:space="preserve"> </w:t>
      </w:r>
      <w:r w:rsidRPr="00B31A2D">
        <w:rPr>
          <w:rStyle w:val="StyleUnderline"/>
          <w:rFonts w:asciiTheme="minorHAnsi" w:hAnsiTheme="minorHAnsi"/>
        </w:rPr>
        <w:t>a hostile confrontation to similar bodies abroad that have hindered efforts of Chinese corporations to engage in offshore acquisitions</w:t>
      </w:r>
      <w:r w:rsidRPr="00B31A2D">
        <w:rPr>
          <w:rFonts w:asciiTheme="minorHAnsi" w:hAnsiTheme="minorHAnsi"/>
          <w:sz w:val="10"/>
        </w:rPr>
        <w:t xml:space="preserve">. 129 </w:t>
      </w:r>
      <w:r w:rsidRPr="00B31A2D">
        <w:rPr>
          <w:rStyle w:val="StyleUnderline"/>
          <w:rFonts w:asciiTheme="minorHAnsi" w:hAnsiTheme="minorHAnsi"/>
        </w:rPr>
        <w:t>This could potentially be seen as</w:t>
      </w:r>
      <w:r w:rsidRPr="00B31A2D">
        <w:rPr>
          <w:rFonts w:asciiTheme="minorHAnsi" w:hAnsiTheme="minorHAnsi"/>
          <w:sz w:val="10"/>
        </w:rPr>
        <w:t xml:space="preserve"> </w:t>
      </w:r>
      <w:r w:rsidRPr="00B31A2D">
        <w:rPr>
          <w:rStyle w:val="StyleUnderline"/>
          <w:rFonts w:asciiTheme="minorHAnsi" w:hAnsiTheme="minorHAnsi"/>
        </w:rPr>
        <w:t>a tit-for-tat reaction against foreign governments scrutinising Chinese investments on the grounds of preservation of national security.</w:t>
      </w:r>
      <w:r w:rsidRPr="00B31A2D">
        <w:rPr>
          <w:rFonts w:asciiTheme="minorHAnsi" w:hAnsiTheme="minorHAnsi"/>
          <w:sz w:val="10"/>
        </w:rPr>
        <w:t xml:space="preserve"> China has responded with investment restrictions of its own, which inevitably lower the trajectory of economic growth in the West.130 </w:t>
      </w:r>
      <w:proofErr w:type="gramStart"/>
      <w:r w:rsidRPr="00B31A2D">
        <w:rPr>
          <w:rFonts w:asciiTheme="minorHAnsi" w:hAnsiTheme="minorHAnsi"/>
          <w:sz w:val="10"/>
        </w:rPr>
        <w:t>The</w:t>
      </w:r>
      <w:proofErr w:type="gramEnd"/>
      <w:r w:rsidRPr="00B31A2D">
        <w:rPr>
          <w:rFonts w:asciiTheme="minorHAnsi" w:hAnsiTheme="minorHAnsi"/>
          <w:sz w:val="10"/>
        </w:rPr>
        <w:t xml:space="preserve"> </w:t>
      </w:r>
      <w:r w:rsidRPr="001407D3">
        <w:rPr>
          <w:rStyle w:val="StyleUnderline"/>
          <w:rFonts w:asciiTheme="minorHAnsi" w:hAnsiTheme="minorHAnsi"/>
          <w:highlight w:val="green"/>
        </w:rPr>
        <w:t>recipient countries should not erect protectionist barriers</w:t>
      </w:r>
      <w:r w:rsidRPr="00B31A2D">
        <w:rPr>
          <w:rFonts w:asciiTheme="minorHAnsi" w:hAnsiTheme="minorHAnsi"/>
          <w:sz w:val="10"/>
        </w:rPr>
        <w:t xml:space="preserve"> to foreign SWF portfolios. </w:t>
      </w:r>
      <w:r w:rsidRPr="001407D3">
        <w:rPr>
          <w:rStyle w:val="StyleUnderline"/>
          <w:rFonts w:asciiTheme="minorHAnsi" w:hAnsiTheme="minorHAnsi"/>
          <w:highlight w:val="green"/>
        </w:rPr>
        <w:t>They should make sure that</w:t>
      </w:r>
      <w:r w:rsidRPr="00B31A2D">
        <w:rPr>
          <w:rFonts w:asciiTheme="minorHAnsi" w:hAnsiTheme="minorHAnsi"/>
          <w:sz w:val="10"/>
        </w:rPr>
        <w:t xml:space="preserve"> </w:t>
      </w:r>
      <w:r w:rsidRPr="00B31A2D">
        <w:rPr>
          <w:rStyle w:val="StyleUnderline"/>
          <w:rFonts w:asciiTheme="minorHAnsi" w:hAnsiTheme="minorHAnsi"/>
        </w:rPr>
        <w:t xml:space="preserve">any </w:t>
      </w:r>
      <w:r w:rsidRPr="001407D3">
        <w:rPr>
          <w:rStyle w:val="StyleUnderline"/>
          <w:rFonts w:asciiTheme="minorHAnsi" w:hAnsiTheme="minorHAnsi"/>
          <w:highlight w:val="green"/>
        </w:rPr>
        <w:t>restrictions imposed</w:t>
      </w:r>
      <w:r w:rsidRPr="001407D3">
        <w:rPr>
          <w:rFonts w:asciiTheme="minorHAnsi" w:hAnsiTheme="minorHAnsi"/>
          <w:sz w:val="10"/>
          <w:highlight w:val="green"/>
        </w:rPr>
        <w:t xml:space="preserve"> </w:t>
      </w:r>
      <w:r w:rsidRPr="00B31A2D">
        <w:rPr>
          <w:rStyle w:val="StyleUnderline"/>
          <w:rFonts w:asciiTheme="minorHAnsi" w:hAnsiTheme="minorHAnsi"/>
        </w:rPr>
        <w:t>on investments</w:t>
      </w:r>
      <w:r w:rsidRPr="00B31A2D">
        <w:rPr>
          <w:rFonts w:asciiTheme="minorHAnsi" w:hAnsiTheme="minorHAnsi"/>
          <w:sz w:val="10"/>
        </w:rPr>
        <w:t xml:space="preserve"> </w:t>
      </w:r>
      <w:r w:rsidRPr="001407D3">
        <w:rPr>
          <w:rStyle w:val="StyleUnderline"/>
          <w:rFonts w:asciiTheme="minorHAnsi" w:hAnsiTheme="minorHAnsi"/>
          <w:highlight w:val="green"/>
        </w:rPr>
        <w:t>for national security reasons</w:t>
      </w:r>
      <w:r w:rsidRPr="001407D3">
        <w:rPr>
          <w:rFonts w:asciiTheme="minorHAnsi" w:hAnsiTheme="minorHAnsi"/>
          <w:sz w:val="10"/>
          <w:highlight w:val="green"/>
        </w:rPr>
        <w:t xml:space="preserve"> </w:t>
      </w:r>
      <w:r w:rsidRPr="001407D3">
        <w:rPr>
          <w:rStyle w:val="StyleUnderline"/>
          <w:rFonts w:asciiTheme="minorHAnsi" w:hAnsiTheme="minorHAnsi"/>
          <w:highlight w:val="green"/>
        </w:rPr>
        <w:t>are proportionate</w:t>
      </w:r>
      <w:r w:rsidRPr="001407D3">
        <w:rPr>
          <w:rFonts w:asciiTheme="minorHAnsi" w:hAnsiTheme="minorHAnsi"/>
          <w:sz w:val="10"/>
          <w:highlight w:val="green"/>
        </w:rPr>
        <w:t xml:space="preserve"> </w:t>
      </w:r>
      <w:r w:rsidRPr="00B31A2D">
        <w:rPr>
          <w:rFonts w:asciiTheme="minorHAnsi" w:hAnsiTheme="minorHAnsi"/>
          <w:sz w:val="10"/>
        </w:rPr>
        <w:t xml:space="preserve">to genuine national security risks. </w:t>
      </w:r>
      <w:r w:rsidRPr="001407D3">
        <w:rPr>
          <w:rStyle w:val="StyleUnderline"/>
          <w:rFonts w:asciiTheme="minorHAnsi" w:hAnsiTheme="minorHAnsi"/>
          <w:highlight w:val="green"/>
        </w:rPr>
        <w:t xml:space="preserve">It is vital for the parties to resist </w:t>
      </w:r>
      <w:r w:rsidRPr="00B31A2D">
        <w:rPr>
          <w:rStyle w:val="StyleUnderline"/>
          <w:rFonts w:asciiTheme="minorHAnsi" w:hAnsiTheme="minorHAnsi"/>
        </w:rPr>
        <w:t xml:space="preserve">the siren </w:t>
      </w:r>
      <w:r w:rsidRPr="001407D3">
        <w:rPr>
          <w:rStyle w:val="StyleUnderline"/>
          <w:rFonts w:asciiTheme="minorHAnsi" w:hAnsiTheme="minorHAnsi"/>
          <w:highlight w:val="green"/>
        </w:rPr>
        <w:t>calls of protectionism</w:t>
      </w:r>
      <w:r w:rsidRPr="00B31A2D">
        <w:rPr>
          <w:rFonts w:asciiTheme="minorHAnsi" w:hAnsiTheme="minorHAnsi"/>
          <w:sz w:val="10"/>
        </w:rPr>
        <w:t xml:space="preserve"> but also to avoid taking subtler forms, such as in the name of certain legitimate interests.131 </w:t>
      </w:r>
      <w:proofErr w:type="gramStart"/>
      <w:r w:rsidRPr="00B31A2D">
        <w:rPr>
          <w:rFonts w:asciiTheme="minorHAnsi" w:hAnsiTheme="minorHAnsi"/>
          <w:sz w:val="10"/>
        </w:rPr>
        <w:t>It</w:t>
      </w:r>
      <w:proofErr w:type="gramEnd"/>
      <w:r w:rsidRPr="00B31A2D">
        <w:rPr>
          <w:rFonts w:asciiTheme="minorHAnsi" w:hAnsiTheme="minorHAnsi"/>
          <w:sz w:val="10"/>
        </w:rPr>
        <w:t xml:space="preserve"> remains to be seen whether China's NSR process will result in economic protectionism. Whether these rules will constitute another serious obstacle for foreign companies doing business in China will depend upon how the NSR regime is applied, and how Chinese outbound investment will be treated reciprocally. It is worth examining how the international communities have endeavoured to ensure a free flow of capital through transparent and stable rules, while protecting the legitimate interest of national security. Under Chinas current legal and political environment, it remains uncertain as to how long it would take for Chinese SWFs to foster best practice in corporate governance, so as to achieve the highest levels of transparency and accountability.132 Hard law represents a bottom line under which certain violations would be penalised, while those internationally recognised soft initiatives will fill the gap to facilitate SWF compliance and play a complementary role in stabilising the global capital market. It is significant to examine how the host and home states are obliged to maintain the financial market's integrity through interacting both hard and soft laws. (a) International Monetary Fund (IMF): GAPP The IMF formally established an International Working Group of SWFs (IWG) to reach a consensus on a set of principles that properly reflect SWF investment practices and objectives.133 The Generally Accepted Principles and Practices (GAPP), also known as the Santiago Principles, provide a voluntary framework for appropriate governance and accountability by SWFs. In order to devise a code of best practices for SWFs, the IWGs work was guided by four main objectives: (i) to help maintain a stable global financial system and free How of capital and investment; (ii) to comply with all applicable regulatory and disclosure requirements in the countries where SWFs invest; (iii) to invest on the basis of economic and financial risk and return-related considerations; and (iv) to have in place a transparent governance structure that provides for adequate risk management and accountability.134 The legal framework for SWFs should be sound and support its effective operation and the achievement of its stated objective(s)J3S Owing to the GAPPs non-binding legal nature, the implementation of the 24 principles is on a volun-tary basis and subject to home countries* laws and regulations. SWFs should maximise risk-adjusted financial returns based on economic and financial grounds. As for the IWG, "The pursuit of investment decisions free of political influence and publication of the GAPP should help improve understanding of SWFs as economically and financially oriented entities in both the home and recipient countries."136 Such an initiative should be seen as an important step in consolidating dialogue and understanding between SWFs and recipient countries. The best practices are supposed to encourage strictly market-based, rather than politically motivated investment by SWFs.137 Such an approach reflects the IMF's attempt to depoliticisc what is inherently a political and governmental entity. (b) Organization for Economic Cooperation and Development (OECD) Guidelines The OECD has repeatedly issued statements confirming its adherence to an open-door investment policy, which endeavours to attract SWF investment without jeopardising the national security of OECD members.138 A set of Guidelines was agreed upon in 2009 to contribute to trust-building between SWFs and host countries.139 Underscoring more transparency, the Guidelines require that the objectives and operation of SWFs should be made more transparent to enhance the predictability of outcomes. They also call for host countries to implement more proportionate regulations, in particular, when existing measures are adequate to address national security concerns. The host state must ensure that it is not demanding adherence to a review process that is overly transparent or highly politicised.140 The OHGD approaches attempt to strike a balance between attracting foreign investments and ensuring national security interests, so as to foster best practices through emphasising openness and predictability in the treatment of foreign investors. As a non-OECD member, </w:t>
      </w:r>
      <w:r w:rsidRPr="001407D3">
        <w:rPr>
          <w:rStyle w:val="Emphasis"/>
          <w:rFonts w:asciiTheme="minorHAnsi" w:hAnsiTheme="minorHAnsi"/>
          <w:highlight w:val="green"/>
        </w:rPr>
        <w:t>China's compliance with the Guidelines will have far-reaching implications</w:t>
      </w:r>
      <w:r w:rsidRPr="001407D3">
        <w:rPr>
          <w:rFonts w:asciiTheme="minorHAnsi" w:hAnsiTheme="minorHAnsi"/>
          <w:sz w:val="10"/>
          <w:highlight w:val="green"/>
        </w:rPr>
        <w:t>.</w:t>
      </w:r>
      <w:r w:rsidRPr="00B31A2D">
        <w:rPr>
          <w:rFonts w:asciiTheme="minorHAnsi" w:hAnsiTheme="minorHAnsi"/>
          <w:sz w:val="10"/>
        </w:rPr>
        <w:t xml:space="preserve"> Despite being the second largest economy in the world, China has long been struggling to have its market economy recognised. It is believed that the World Trade Organisation (WTO) will automatically grant China this status in 2016.141 The adherence to the OECD Guidelines in operating SWFs and reviewing FDI will facilitate Chinas run for OECD membership, which would undoubtedly be an essential stepping-stone to success. With the best practice initiated by the OECD, China may reduce the gap by following international well-established standards in the playing field. Intangibly, this would also make a solid foundation for China to be a more responsible stakeholder in the global financial market apart from its economic success. 3. Hard law vis-a-vis transnational soft initiatives </w:t>
      </w:r>
      <w:proofErr w:type="gramStart"/>
      <w:r w:rsidRPr="00B31A2D">
        <w:rPr>
          <w:rFonts w:asciiTheme="minorHAnsi" w:hAnsiTheme="minorHAnsi"/>
          <w:sz w:val="10"/>
        </w:rPr>
        <w:t>The</w:t>
      </w:r>
      <w:proofErr w:type="gramEnd"/>
      <w:r w:rsidRPr="001407D3">
        <w:rPr>
          <w:rFonts w:asciiTheme="minorHAnsi" w:hAnsiTheme="minorHAnsi"/>
          <w:sz w:val="10"/>
          <w:highlight w:val="green"/>
        </w:rPr>
        <w:t xml:space="preserve"> </w:t>
      </w:r>
      <w:r w:rsidRPr="001407D3">
        <w:rPr>
          <w:rStyle w:val="Emphasis"/>
          <w:rFonts w:asciiTheme="minorHAnsi" w:hAnsiTheme="minorHAnsi"/>
          <w:highlight w:val="green"/>
        </w:rPr>
        <w:t>global economic security</w:t>
      </w:r>
      <w:r w:rsidRPr="001407D3">
        <w:rPr>
          <w:rFonts w:asciiTheme="minorHAnsi" w:hAnsiTheme="minorHAnsi"/>
          <w:sz w:val="10"/>
          <w:highlight w:val="green"/>
        </w:rPr>
        <w:t xml:space="preserve"> </w:t>
      </w:r>
      <w:r w:rsidRPr="00B31A2D">
        <w:rPr>
          <w:rFonts w:asciiTheme="minorHAnsi" w:hAnsiTheme="minorHAnsi"/>
          <w:sz w:val="10"/>
        </w:rPr>
        <w:t xml:space="preserve">relationship with China </w:t>
      </w:r>
      <w:r w:rsidRPr="001407D3">
        <w:rPr>
          <w:rStyle w:val="Emphasis"/>
          <w:rFonts w:asciiTheme="minorHAnsi" w:hAnsiTheme="minorHAnsi"/>
          <w:highlight w:val="green"/>
        </w:rPr>
        <w:t>depends upon free-market policies</w:t>
      </w:r>
      <w:r w:rsidRPr="00B31A2D">
        <w:rPr>
          <w:rFonts w:asciiTheme="minorHAnsi" w:hAnsiTheme="minorHAnsi"/>
          <w:sz w:val="10"/>
        </w:rPr>
        <w:t xml:space="preserve">. </w:t>
      </w:r>
      <w:r w:rsidRPr="001407D3">
        <w:rPr>
          <w:rStyle w:val="StyleUnderline"/>
          <w:rFonts w:asciiTheme="minorHAnsi" w:hAnsiTheme="minorHAnsi"/>
          <w:highlight w:val="green"/>
        </w:rPr>
        <w:t>China and recipient countries have a mutual interest in maintaining</w:t>
      </w:r>
      <w:r w:rsidRPr="00B31A2D">
        <w:rPr>
          <w:rFonts w:asciiTheme="minorHAnsi" w:hAnsiTheme="minorHAnsi"/>
          <w:sz w:val="10"/>
        </w:rPr>
        <w:t xml:space="preserve"> an </w:t>
      </w:r>
      <w:r w:rsidRPr="001407D3">
        <w:rPr>
          <w:rStyle w:val="StyleUnderline"/>
          <w:rFonts w:asciiTheme="minorHAnsi" w:hAnsiTheme="minorHAnsi"/>
          <w:highlight w:val="green"/>
        </w:rPr>
        <w:t>open international investment</w:t>
      </w:r>
      <w:r w:rsidRPr="00B31A2D">
        <w:rPr>
          <w:rFonts w:asciiTheme="minorHAnsi" w:hAnsiTheme="minorHAnsi"/>
          <w:sz w:val="10"/>
        </w:rPr>
        <w:t xml:space="preserve"> climate. </w:t>
      </w:r>
      <w:r w:rsidRPr="001407D3">
        <w:rPr>
          <w:rStyle w:val="StyleUnderline"/>
          <w:rFonts w:asciiTheme="minorHAnsi" w:hAnsiTheme="minorHAnsi"/>
          <w:highlight w:val="green"/>
        </w:rPr>
        <w:t>Global competition law has been marked by a high degree of convergence</w:t>
      </w:r>
      <w:r w:rsidRPr="00B31A2D">
        <w:rPr>
          <w:rStyle w:val="StyleUnderline"/>
          <w:rFonts w:asciiTheme="minorHAnsi" w:hAnsiTheme="minorHAnsi"/>
        </w:rPr>
        <w:t xml:space="preserve"> </w:t>
      </w:r>
      <w:r w:rsidRPr="00B31A2D">
        <w:rPr>
          <w:rFonts w:asciiTheme="minorHAnsi" w:hAnsiTheme="minorHAnsi"/>
          <w:sz w:val="10"/>
        </w:rPr>
        <w:t xml:space="preserve">in both sub-stantive law and procedure.1 - </w:t>
      </w:r>
      <w:r w:rsidRPr="001407D3">
        <w:rPr>
          <w:rStyle w:val="StyleUnderline"/>
          <w:rFonts w:asciiTheme="minorHAnsi" w:hAnsiTheme="minorHAnsi"/>
          <w:highlight w:val="green"/>
        </w:rPr>
        <w:t>China is</w:t>
      </w:r>
      <w:r w:rsidRPr="001407D3">
        <w:rPr>
          <w:rFonts w:asciiTheme="minorHAnsi" w:hAnsiTheme="minorHAnsi"/>
          <w:sz w:val="10"/>
          <w:highlight w:val="green"/>
        </w:rPr>
        <w:t xml:space="preserve"> </w:t>
      </w:r>
      <w:r w:rsidRPr="00B31A2D">
        <w:rPr>
          <w:rFonts w:asciiTheme="minorHAnsi" w:hAnsiTheme="minorHAnsi"/>
          <w:sz w:val="10"/>
        </w:rPr>
        <w:t>gradually taking its place as</w:t>
      </w:r>
      <w:r w:rsidRPr="001407D3">
        <w:rPr>
          <w:rFonts w:asciiTheme="minorHAnsi" w:hAnsiTheme="minorHAnsi"/>
          <w:sz w:val="10"/>
          <w:highlight w:val="green"/>
        </w:rPr>
        <w:t xml:space="preserve"> </w:t>
      </w:r>
      <w:r w:rsidRPr="001407D3">
        <w:rPr>
          <w:rStyle w:val="Emphasis"/>
          <w:rFonts w:asciiTheme="minorHAnsi" w:hAnsiTheme="minorHAnsi"/>
          <w:highlight w:val="green"/>
        </w:rPr>
        <w:t>a major regulator</w:t>
      </w:r>
      <w:r w:rsidRPr="001407D3">
        <w:rPr>
          <w:rFonts w:asciiTheme="minorHAnsi" w:hAnsiTheme="minorHAnsi"/>
          <w:sz w:val="10"/>
          <w:highlight w:val="green"/>
        </w:rPr>
        <w:t xml:space="preserve"> </w:t>
      </w:r>
      <w:r w:rsidRPr="001407D3">
        <w:rPr>
          <w:rStyle w:val="StyleUnderline"/>
          <w:rFonts w:asciiTheme="minorHAnsi" w:hAnsiTheme="minorHAnsi"/>
          <w:highlight w:val="green"/>
        </w:rPr>
        <w:t>who will exercise</w:t>
      </w:r>
      <w:r w:rsidRPr="001407D3">
        <w:rPr>
          <w:rFonts w:asciiTheme="minorHAnsi" w:hAnsiTheme="minorHAnsi"/>
          <w:sz w:val="10"/>
          <w:highlight w:val="green"/>
        </w:rPr>
        <w:t xml:space="preserve"> </w:t>
      </w:r>
      <w:r w:rsidRPr="00B31A2D">
        <w:rPr>
          <w:rFonts w:asciiTheme="minorHAnsi" w:hAnsiTheme="minorHAnsi"/>
          <w:sz w:val="10"/>
        </w:rPr>
        <w:t xml:space="preserve">concurrent </w:t>
      </w:r>
      <w:r w:rsidRPr="001407D3">
        <w:rPr>
          <w:rStyle w:val="StyleUnderline"/>
          <w:rFonts w:asciiTheme="minorHAnsi" w:hAnsiTheme="minorHAnsi"/>
          <w:highlight w:val="green"/>
        </w:rPr>
        <w:t>NSR</w:t>
      </w:r>
      <w:r w:rsidRPr="001407D3">
        <w:rPr>
          <w:rFonts w:asciiTheme="minorHAnsi" w:hAnsiTheme="minorHAnsi"/>
          <w:sz w:val="10"/>
          <w:highlight w:val="green"/>
        </w:rPr>
        <w:t xml:space="preserve"> </w:t>
      </w:r>
      <w:r w:rsidRPr="00B31A2D">
        <w:rPr>
          <w:rFonts w:asciiTheme="minorHAnsi" w:hAnsiTheme="minorHAnsi"/>
          <w:sz w:val="10"/>
        </w:rPr>
        <w:t xml:space="preserve">jurisdiction </w:t>
      </w:r>
      <w:r w:rsidRPr="001407D3">
        <w:rPr>
          <w:rStyle w:val="StyleUnderline"/>
          <w:rFonts w:asciiTheme="minorHAnsi" w:hAnsiTheme="minorHAnsi"/>
          <w:highlight w:val="green"/>
        </w:rPr>
        <w:t>along with the US</w:t>
      </w:r>
      <w:r w:rsidRPr="00B31A2D">
        <w:rPr>
          <w:rFonts w:asciiTheme="minorHAnsi" w:hAnsiTheme="minorHAnsi"/>
          <w:sz w:val="10"/>
        </w:rPr>
        <w:t xml:space="preserve"> and EU </w:t>
      </w:r>
      <w:r w:rsidRPr="001407D3">
        <w:rPr>
          <w:rStyle w:val="Emphasis"/>
          <w:rFonts w:asciiTheme="minorHAnsi" w:hAnsiTheme="minorHAnsi"/>
          <w:highlight w:val="green"/>
        </w:rPr>
        <w:t>over high-profile</w:t>
      </w:r>
      <w:r w:rsidRPr="001407D3">
        <w:rPr>
          <w:rFonts w:asciiTheme="minorHAnsi" w:hAnsiTheme="minorHAnsi"/>
          <w:sz w:val="10"/>
          <w:highlight w:val="green"/>
        </w:rPr>
        <w:t xml:space="preserve"> </w:t>
      </w:r>
      <w:r w:rsidRPr="00B31A2D">
        <w:rPr>
          <w:rStyle w:val="StyleUnderline"/>
          <w:rFonts w:asciiTheme="minorHAnsi" w:hAnsiTheme="minorHAnsi"/>
        </w:rPr>
        <w:t>cross-border</w:t>
      </w:r>
      <w:r w:rsidRPr="00B31A2D">
        <w:rPr>
          <w:rFonts w:asciiTheme="minorHAnsi" w:hAnsiTheme="minorHAnsi"/>
          <w:sz w:val="10"/>
        </w:rPr>
        <w:t xml:space="preserve"> </w:t>
      </w:r>
      <w:r w:rsidRPr="001407D3">
        <w:rPr>
          <w:rStyle w:val="Emphasis"/>
          <w:rFonts w:asciiTheme="minorHAnsi" w:hAnsiTheme="minorHAnsi"/>
          <w:highlight w:val="green"/>
        </w:rPr>
        <w:t>M&amp;As</w:t>
      </w:r>
      <w:r w:rsidRPr="00B31A2D">
        <w:rPr>
          <w:rFonts w:asciiTheme="minorHAnsi" w:hAnsiTheme="minorHAnsi"/>
          <w:sz w:val="10"/>
        </w:rPr>
        <w:t xml:space="preserve">. </w:t>
      </w:r>
      <w:r w:rsidRPr="001407D3">
        <w:rPr>
          <w:rStyle w:val="Emphasis"/>
          <w:rFonts w:asciiTheme="minorHAnsi" w:hAnsiTheme="minorHAnsi"/>
          <w:highlight w:val="green"/>
        </w:rPr>
        <w:t>It is essential</w:t>
      </w:r>
      <w:r w:rsidRPr="00B31A2D">
        <w:rPr>
          <w:rFonts w:asciiTheme="minorHAnsi" w:hAnsiTheme="minorHAnsi"/>
          <w:sz w:val="10"/>
        </w:rPr>
        <w:t xml:space="preserve"> to secure approval from the three jurisdictions in order to complete significant deals in the future. The </w:t>
      </w:r>
      <w:r w:rsidRPr="001407D3">
        <w:rPr>
          <w:rStyle w:val="Emphasis"/>
          <w:rFonts w:asciiTheme="minorHAnsi" w:hAnsiTheme="minorHAnsi"/>
          <w:highlight w:val="green"/>
        </w:rPr>
        <w:t>NSR regimes</w:t>
      </w:r>
      <w:r w:rsidRPr="00B31A2D">
        <w:rPr>
          <w:rStyle w:val="Emphasis"/>
          <w:rFonts w:asciiTheme="minorHAnsi" w:hAnsiTheme="minorHAnsi"/>
        </w:rPr>
        <w:t xml:space="preserve"> </w:t>
      </w:r>
      <w:r w:rsidRPr="001407D3">
        <w:rPr>
          <w:rStyle w:val="Emphasis"/>
          <w:rFonts w:asciiTheme="minorHAnsi" w:hAnsiTheme="minorHAnsi"/>
          <w:highlight w:val="green"/>
        </w:rPr>
        <w:t>remain</w:t>
      </w:r>
      <w:r w:rsidRPr="00B31A2D">
        <w:rPr>
          <w:rFonts w:asciiTheme="minorHAnsi" w:hAnsiTheme="minorHAnsi"/>
          <w:sz w:val="10"/>
        </w:rPr>
        <w:t xml:space="preserve"> uncertain and may thus allow factors </w:t>
      </w:r>
      <w:r w:rsidRPr="001407D3">
        <w:rPr>
          <w:rStyle w:val="Emphasis"/>
          <w:rFonts w:asciiTheme="minorHAnsi" w:hAnsiTheme="minorHAnsi"/>
          <w:highlight w:val="green"/>
        </w:rPr>
        <w:t>without</w:t>
      </w:r>
      <w:r w:rsidRPr="00B31A2D">
        <w:rPr>
          <w:rStyle w:val="Emphasis"/>
          <w:rFonts w:asciiTheme="minorHAnsi" w:hAnsiTheme="minorHAnsi"/>
        </w:rPr>
        <w:t xml:space="preserve"> </w:t>
      </w:r>
      <w:r w:rsidRPr="001407D3">
        <w:rPr>
          <w:rStyle w:val="Emphasis"/>
          <w:rFonts w:asciiTheme="minorHAnsi" w:hAnsiTheme="minorHAnsi"/>
          <w:highlight w:val="green"/>
        </w:rPr>
        <w:t>a</w:t>
      </w:r>
      <w:r w:rsidRPr="00B31A2D">
        <w:rPr>
          <w:rFonts w:asciiTheme="minorHAnsi" w:hAnsiTheme="minorHAnsi"/>
          <w:sz w:val="10"/>
        </w:rPr>
        <w:t xml:space="preserve">ny relation to national security to be included in the consideration by slipping behind the </w:t>
      </w:r>
      <w:r w:rsidRPr="001407D3">
        <w:rPr>
          <w:rStyle w:val="Emphasis"/>
          <w:rFonts w:asciiTheme="minorHAnsi" w:hAnsiTheme="minorHAnsi"/>
          <w:highlight w:val="green"/>
        </w:rPr>
        <w:t>vague concept of national security</w:t>
      </w:r>
      <w:r w:rsidRPr="001407D3">
        <w:rPr>
          <w:rStyle w:val="StyleUnderline"/>
          <w:rFonts w:asciiTheme="minorHAnsi" w:hAnsiTheme="minorHAnsi"/>
          <w:highlight w:val="green"/>
        </w:rPr>
        <w:t>.</w:t>
      </w:r>
    </w:p>
    <w:p w14:paraId="1C794B2C" w14:textId="77777777" w:rsidR="00151BA9" w:rsidRPr="00B31A2D" w:rsidRDefault="00151BA9" w:rsidP="00151BA9">
      <w:pPr>
        <w:rPr>
          <w:rFonts w:asciiTheme="minorHAnsi" w:hAnsiTheme="minorHAnsi"/>
        </w:rPr>
      </w:pPr>
    </w:p>
    <w:p w14:paraId="74459D0A" w14:textId="77777777" w:rsidR="00151BA9" w:rsidRPr="00B31A2D" w:rsidRDefault="00151BA9" w:rsidP="00151BA9">
      <w:pPr>
        <w:rPr>
          <w:rFonts w:asciiTheme="minorHAnsi" w:hAnsiTheme="minorHAnsi"/>
        </w:rPr>
      </w:pPr>
    </w:p>
    <w:p w14:paraId="2DA68278" w14:textId="77777777" w:rsidR="00151BA9" w:rsidRPr="00B31A2D" w:rsidRDefault="00151BA9" w:rsidP="00151BA9">
      <w:pPr>
        <w:pStyle w:val="Heading4"/>
        <w:rPr>
          <w:rFonts w:asciiTheme="minorHAnsi" w:hAnsiTheme="minorHAnsi"/>
        </w:rPr>
      </w:pPr>
      <w:r w:rsidRPr="00B31A2D">
        <w:rPr>
          <w:rFonts w:asciiTheme="minorHAnsi" w:hAnsiTheme="minorHAnsi"/>
        </w:rPr>
        <w:t xml:space="preserve">Global protectionism causes full-scale wars – escalates to WMD use. </w:t>
      </w:r>
    </w:p>
    <w:p w14:paraId="67E7F68E" w14:textId="77777777" w:rsidR="00151BA9" w:rsidRPr="00B31A2D" w:rsidRDefault="00151BA9" w:rsidP="00151BA9">
      <w:pPr>
        <w:rPr>
          <w:rStyle w:val="Style13ptBold"/>
          <w:rFonts w:asciiTheme="minorHAnsi" w:hAnsiTheme="minorHAnsi"/>
        </w:rPr>
      </w:pPr>
      <w:r w:rsidRPr="00B31A2D">
        <w:rPr>
          <w:rStyle w:val="Style13ptBold"/>
          <w:rFonts w:asciiTheme="minorHAnsi" w:hAnsiTheme="minorHAnsi"/>
        </w:rPr>
        <w:t>Panzer ‘7</w:t>
      </w:r>
    </w:p>
    <w:p w14:paraId="48EA91EF" w14:textId="77777777" w:rsidR="00151BA9" w:rsidRPr="00B31A2D" w:rsidRDefault="00151BA9" w:rsidP="00151BA9">
      <w:pPr>
        <w:rPr>
          <w:rFonts w:asciiTheme="minorHAnsi" w:hAnsiTheme="minorHAnsi"/>
          <w:sz w:val="18"/>
          <w:szCs w:val="18"/>
        </w:rPr>
      </w:pPr>
      <w:r w:rsidRPr="00B31A2D">
        <w:rPr>
          <w:rFonts w:asciiTheme="minorHAnsi" w:hAnsiTheme="minorHAnsi"/>
          <w:sz w:val="18"/>
          <w:szCs w:val="18"/>
        </w:rPr>
        <w:t>Michael J. Panzer, a New York Institute of Finance faculty member and a graduate of Columbia University. Financial Armageddon: Protect Your Future from Economic Collapse, p. 137-138</w:t>
      </w:r>
    </w:p>
    <w:p w14:paraId="69ED4A53" w14:textId="77777777" w:rsidR="00151BA9" w:rsidRPr="00B31A2D" w:rsidRDefault="00151BA9" w:rsidP="00151BA9">
      <w:pPr>
        <w:rPr>
          <w:rFonts w:asciiTheme="minorHAnsi" w:hAnsiTheme="minorHAnsi"/>
          <w:sz w:val="16"/>
        </w:rPr>
      </w:pPr>
      <w:r w:rsidRPr="001407D3">
        <w:rPr>
          <w:rStyle w:val="StyleUnderline"/>
          <w:rFonts w:asciiTheme="minorHAnsi" w:hAnsiTheme="minorHAnsi"/>
          <w:highlight w:val="green"/>
        </w:rPr>
        <w:t>The rise in</w:t>
      </w:r>
      <w:r w:rsidRPr="00B31A2D">
        <w:rPr>
          <w:rFonts w:asciiTheme="minorHAnsi" w:hAnsiTheme="minorHAnsi"/>
          <w:sz w:val="16"/>
        </w:rPr>
        <w:t xml:space="preserve"> isolationism and </w:t>
      </w:r>
      <w:r w:rsidRPr="001407D3">
        <w:rPr>
          <w:rStyle w:val="StyleUnderline"/>
          <w:rFonts w:asciiTheme="minorHAnsi" w:hAnsiTheme="minorHAnsi"/>
          <w:highlight w:val="green"/>
        </w:rPr>
        <w:t>protectionism will bring about</w:t>
      </w:r>
      <w:r w:rsidRPr="00B31A2D">
        <w:rPr>
          <w:rFonts w:asciiTheme="minorHAnsi" w:hAnsiTheme="minorHAnsi"/>
          <w:sz w:val="16"/>
        </w:rPr>
        <w:t xml:space="preserve"> </w:t>
      </w:r>
      <w:r w:rsidRPr="001407D3">
        <w:rPr>
          <w:rStyle w:val="StyleUnderline"/>
          <w:rFonts w:asciiTheme="minorHAnsi" w:hAnsiTheme="minorHAnsi"/>
          <w:highlight w:val="green"/>
        </w:rPr>
        <w:t>ever more</w:t>
      </w:r>
      <w:r w:rsidRPr="00B31A2D">
        <w:rPr>
          <w:rFonts w:asciiTheme="minorHAnsi" w:hAnsiTheme="minorHAnsi"/>
          <w:sz w:val="16"/>
        </w:rPr>
        <w:t xml:space="preserve"> heated arguments and </w:t>
      </w:r>
      <w:r w:rsidRPr="001407D3">
        <w:rPr>
          <w:rStyle w:val="StyleUnderline"/>
          <w:rFonts w:asciiTheme="minorHAnsi" w:hAnsiTheme="minorHAnsi"/>
          <w:highlight w:val="green"/>
        </w:rPr>
        <w:t>dangerous confrontations</w:t>
      </w:r>
      <w:r w:rsidRPr="00B31A2D">
        <w:rPr>
          <w:rFonts w:asciiTheme="minorHAnsi" w:hAnsiTheme="minorHAnsi"/>
          <w:sz w:val="16"/>
        </w:rPr>
        <w:t xml:space="preserve"> </w:t>
      </w:r>
      <w:r w:rsidRPr="001407D3">
        <w:rPr>
          <w:rStyle w:val="StyleUnderline"/>
          <w:rFonts w:asciiTheme="minorHAnsi" w:hAnsiTheme="minorHAnsi"/>
          <w:highlight w:val="green"/>
        </w:rPr>
        <w:t>over</w:t>
      </w:r>
      <w:r w:rsidRPr="00B31A2D">
        <w:rPr>
          <w:rFonts w:asciiTheme="minorHAnsi" w:hAnsiTheme="minorHAnsi"/>
          <w:sz w:val="16"/>
        </w:rPr>
        <w:t xml:space="preserve"> shared sources of oil, gas, and other </w:t>
      </w:r>
      <w:r w:rsidRPr="001407D3">
        <w:rPr>
          <w:rStyle w:val="StyleUnderline"/>
          <w:rFonts w:asciiTheme="minorHAnsi" w:hAnsiTheme="minorHAnsi"/>
          <w:highlight w:val="green"/>
        </w:rPr>
        <w:t>key commodities</w:t>
      </w:r>
      <w:r w:rsidRPr="00B31A2D">
        <w:rPr>
          <w:rFonts w:asciiTheme="minorHAnsi" w:hAnsiTheme="minorHAnsi"/>
          <w:sz w:val="16"/>
        </w:rPr>
        <w:t xml:space="preserve"> as well as factors of production </w:t>
      </w:r>
      <w:r w:rsidRPr="001407D3">
        <w:rPr>
          <w:rStyle w:val="StyleUnderline"/>
          <w:rFonts w:asciiTheme="minorHAnsi" w:hAnsiTheme="minorHAnsi"/>
          <w:highlight w:val="green"/>
        </w:rPr>
        <w:t>that must, out of necessity, be acquired</w:t>
      </w:r>
      <w:r w:rsidRPr="00B31A2D">
        <w:rPr>
          <w:rFonts w:asciiTheme="minorHAnsi" w:hAnsiTheme="minorHAnsi"/>
          <w:sz w:val="16"/>
        </w:rPr>
        <w:t xml:space="preserve"> from less-than-friendly nations. </w:t>
      </w:r>
      <w:r w:rsidRPr="00B31A2D">
        <w:rPr>
          <w:rStyle w:val="StyleUnderline"/>
          <w:rFonts w:asciiTheme="minorHAnsi" w:hAnsiTheme="minorHAnsi"/>
        </w:rPr>
        <w:t>Whether involving raw materials</w:t>
      </w:r>
      <w:r w:rsidRPr="00B31A2D">
        <w:rPr>
          <w:rFonts w:asciiTheme="minorHAnsi" w:hAnsiTheme="minorHAnsi"/>
          <w:sz w:val="16"/>
        </w:rPr>
        <w:t xml:space="preserve"> used in strategic industries </w:t>
      </w:r>
      <w:r w:rsidRPr="00B31A2D">
        <w:rPr>
          <w:rStyle w:val="StyleUnderline"/>
          <w:rFonts w:asciiTheme="minorHAnsi" w:hAnsiTheme="minorHAnsi"/>
        </w:rPr>
        <w:t>or basic necessities such as food, water, and energy</w:t>
      </w:r>
      <w:r w:rsidRPr="00B31A2D">
        <w:rPr>
          <w:rFonts w:asciiTheme="minorHAnsi" w:hAnsiTheme="minorHAnsi"/>
          <w:sz w:val="16"/>
        </w:rPr>
        <w:t xml:space="preserve">, </w:t>
      </w:r>
      <w:r w:rsidRPr="001407D3">
        <w:rPr>
          <w:rStyle w:val="StyleUnderline"/>
          <w:rFonts w:asciiTheme="minorHAnsi" w:hAnsiTheme="minorHAnsi"/>
          <w:highlight w:val="green"/>
        </w:rPr>
        <w:t xml:space="preserve">efforts to secure </w:t>
      </w:r>
      <w:r w:rsidRPr="00B31A2D">
        <w:rPr>
          <w:rFonts w:asciiTheme="minorHAnsi" w:hAnsiTheme="minorHAnsi"/>
          <w:sz w:val="16"/>
        </w:rPr>
        <w:t xml:space="preserve">adequate </w:t>
      </w:r>
      <w:r w:rsidRPr="001407D3">
        <w:rPr>
          <w:rStyle w:val="StyleUnderline"/>
          <w:rFonts w:asciiTheme="minorHAnsi" w:hAnsiTheme="minorHAnsi"/>
          <w:highlight w:val="green"/>
        </w:rPr>
        <w:t>supplies will take</w:t>
      </w:r>
      <w:r w:rsidRPr="00B31A2D">
        <w:rPr>
          <w:rFonts w:asciiTheme="minorHAnsi" w:hAnsiTheme="minorHAnsi"/>
          <w:sz w:val="16"/>
        </w:rPr>
        <w:t xml:space="preserve"> increasing</w:t>
      </w:r>
      <w:r w:rsidRPr="001407D3">
        <w:rPr>
          <w:rStyle w:val="StyleUnderline"/>
          <w:rFonts w:asciiTheme="minorHAnsi" w:hAnsiTheme="minorHAnsi"/>
          <w:highlight w:val="green"/>
        </w:rPr>
        <w:t xml:space="preserve"> precedence</w:t>
      </w:r>
      <w:r w:rsidRPr="00B31A2D">
        <w:rPr>
          <w:rStyle w:val="StyleUnderline"/>
          <w:rFonts w:asciiTheme="minorHAnsi" w:hAnsiTheme="minorHAnsi"/>
        </w:rPr>
        <w:t xml:space="preserve"> </w:t>
      </w:r>
      <w:r w:rsidRPr="00B31A2D">
        <w:rPr>
          <w:rFonts w:asciiTheme="minorHAnsi" w:hAnsiTheme="minorHAnsi"/>
          <w:sz w:val="16"/>
        </w:rPr>
        <w:t xml:space="preserve">in a world where demand seems constantly out of kilter with supply. </w:t>
      </w:r>
      <w:r w:rsidRPr="00B31A2D">
        <w:rPr>
          <w:rStyle w:val="StyleUnderline"/>
          <w:rFonts w:asciiTheme="minorHAnsi" w:hAnsiTheme="minorHAnsi"/>
        </w:rPr>
        <w:t xml:space="preserve">Disputes </w:t>
      </w:r>
      <w:r w:rsidRPr="00B31A2D">
        <w:rPr>
          <w:rFonts w:asciiTheme="minorHAnsi" w:hAnsiTheme="minorHAnsi"/>
          <w:sz w:val="16"/>
        </w:rPr>
        <w:t xml:space="preserve">over the misuse, overuse, and pollution of the environment and natural resources </w:t>
      </w:r>
      <w:r w:rsidRPr="00B31A2D">
        <w:rPr>
          <w:rStyle w:val="StyleUnderline"/>
          <w:rFonts w:asciiTheme="minorHAnsi" w:hAnsiTheme="minorHAnsi"/>
        </w:rPr>
        <w:t>will become</w:t>
      </w:r>
      <w:r w:rsidRPr="00B31A2D">
        <w:rPr>
          <w:rFonts w:asciiTheme="minorHAnsi" w:hAnsiTheme="minorHAnsi"/>
          <w:sz w:val="16"/>
        </w:rPr>
        <w:t xml:space="preserve"> more </w:t>
      </w:r>
      <w:r w:rsidRPr="00B31A2D">
        <w:rPr>
          <w:rStyle w:val="StyleUnderline"/>
          <w:rFonts w:asciiTheme="minorHAnsi" w:hAnsiTheme="minorHAnsi"/>
        </w:rPr>
        <w:t>commonplace.</w:t>
      </w:r>
      <w:r w:rsidRPr="00B31A2D">
        <w:rPr>
          <w:rFonts w:asciiTheme="minorHAnsi" w:hAnsiTheme="minorHAnsi"/>
          <w:sz w:val="16"/>
        </w:rPr>
        <w:t xml:space="preserve"> </w:t>
      </w:r>
      <w:r w:rsidRPr="001407D3">
        <w:rPr>
          <w:rStyle w:val="Emphasis"/>
          <w:rFonts w:asciiTheme="minorHAnsi" w:hAnsiTheme="minorHAnsi"/>
          <w:highlight w:val="green"/>
        </w:rPr>
        <w:t>Around the world</w:t>
      </w:r>
      <w:r w:rsidRPr="00B31A2D">
        <w:rPr>
          <w:rFonts w:asciiTheme="minorHAnsi" w:hAnsiTheme="minorHAnsi"/>
          <w:sz w:val="16"/>
        </w:rPr>
        <w:t xml:space="preserve">, </w:t>
      </w:r>
      <w:r w:rsidRPr="001407D3">
        <w:rPr>
          <w:rStyle w:val="StyleUnderline"/>
          <w:rFonts w:asciiTheme="minorHAnsi" w:hAnsiTheme="minorHAnsi"/>
          <w:highlight w:val="green"/>
        </w:rPr>
        <w:t xml:space="preserve">such tensions </w:t>
      </w:r>
      <w:r w:rsidRPr="001407D3">
        <w:rPr>
          <w:rStyle w:val="Emphasis"/>
          <w:rFonts w:asciiTheme="minorHAnsi" w:hAnsiTheme="minorHAnsi"/>
          <w:highlight w:val="green"/>
        </w:rPr>
        <w:t>will give rise to full-scale military encounters</w:t>
      </w:r>
      <w:r w:rsidRPr="00B31A2D">
        <w:rPr>
          <w:rFonts w:asciiTheme="minorHAnsi" w:hAnsiTheme="minorHAnsi"/>
          <w:sz w:val="16"/>
        </w:rPr>
        <w:t xml:space="preserve">, </w:t>
      </w:r>
      <w:r w:rsidRPr="001407D3">
        <w:rPr>
          <w:rStyle w:val="StyleUnderline"/>
          <w:rFonts w:asciiTheme="minorHAnsi" w:hAnsiTheme="minorHAnsi"/>
          <w:highlight w:val="green"/>
        </w:rPr>
        <w:t>often with minimal provocation</w:t>
      </w:r>
      <w:r w:rsidRPr="00B31A2D">
        <w:rPr>
          <w:rFonts w:asciiTheme="minorHAnsi" w:hAnsiTheme="minorHAnsi"/>
          <w:sz w:val="16"/>
        </w:rPr>
        <w:t xml:space="preserve">. In some instances, economic conditions will serve as a convenient pretext for conflicts that stem from cultural and religious differences. </w:t>
      </w:r>
      <w:r w:rsidRPr="00B31A2D">
        <w:rPr>
          <w:rStyle w:val="Emphasis"/>
          <w:rFonts w:asciiTheme="minorHAnsi" w:hAnsiTheme="minorHAnsi"/>
        </w:rPr>
        <w:t>Alternatively,</w:t>
      </w:r>
      <w:r w:rsidRPr="00B31A2D">
        <w:rPr>
          <w:rFonts w:asciiTheme="minorHAnsi" w:hAnsiTheme="minorHAnsi"/>
          <w:sz w:val="16"/>
        </w:rPr>
        <w:t xml:space="preserve"> </w:t>
      </w:r>
      <w:r w:rsidRPr="001407D3">
        <w:rPr>
          <w:rStyle w:val="StyleUnderline"/>
          <w:rFonts w:asciiTheme="minorHAnsi" w:hAnsiTheme="minorHAnsi"/>
          <w:highlight w:val="green"/>
        </w:rPr>
        <w:t>nations may look to divert attention away from domestic problems by channeling frustration</w:t>
      </w:r>
      <w:r w:rsidRPr="00B31A2D">
        <w:rPr>
          <w:rFonts w:asciiTheme="minorHAnsi" w:hAnsiTheme="minorHAnsi"/>
          <w:sz w:val="16"/>
        </w:rPr>
        <w:t xml:space="preserve"> and populist sentiment </w:t>
      </w:r>
      <w:r w:rsidRPr="001407D3">
        <w:rPr>
          <w:rStyle w:val="StyleUnderline"/>
          <w:rFonts w:asciiTheme="minorHAnsi" w:hAnsiTheme="minorHAnsi"/>
          <w:highlight w:val="green"/>
        </w:rPr>
        <w:t>toward other countries</w:t>
      </w:r>
      <w:r w:rsidRPr="00B31A2D">
        <w:rPr>
          <w:rFonts w:asciiTheme="minorHAnsi" w:hAnsiTheme="minorHAnsi"/>
          <w:sz w:val="16"/>
        </w:rPr>
        <w:t xml:space="preserve"> and cultures. Enabled by cheap technology and the waning threat of American retribution, terrorist groups will likely boost the frequency and scale of their horrifying attacks, bringing the threat of random violence to a whole new level. Turbulent conditions will encourage aggressive saber rattling and interdictions by rogue nations running amok. Age-old clashes will also take on a new, more heated sense of urgency. China will likely assume an increasingly belligerent posture toward Taiwan, while Iran may embark on overt colonization of its neighbors in the Mideast. Israel, for its part, may look to draw a dwindling list of allies from around the world into a growing number of conflicts. Some observers, like John Mearsheimer, </w:t>
      </w:r>
      <w:proofErr w:type="gramStart"/>
      <w:r w:rsidRPr="00B31A2D">
        <w:rPr>
          <w:rFonts w:asciiTheme="minorHAnsi" w:hAnsiTheme="minorHAnsi"/>
          <w:sz w:val="16"/>
        </w:rPr>
        <w:t>a political scientists</w:t>
      </w:r>
      <w:proofErr w:type="gramEnd"/>
      <w:r w:rsidRPr="00B31A2D">
        <w:rPr>
          <w:rFonts w:asciiTheme="minorHAnsi" w:hAnsiTheme="minorHAnsi"/>
          <w:sz w:val="16"/>
        </w:rPr>
        <w:t xml:space="preserve"> at the University of Chicago, have even speculated that an “intense confrontation” between the United States and China is “inevitable” at some point. More than a few disputes will turn out to be almost wholly ideological. Growing cultural and religious </w:t>
      </w:r>
      <w:r w:rsidRPr="001407D3">
        <w:rPr>
          <w:rStyle w:val="StyleUnderline"/>
          <w:rFonts w:asciiTheme="minorHAnsi" w:hAnsiTheme="minorHAnsi"/>
          <w:highlight w:val="green"/>
        </w:rPr>
        <w:t xml:space="preserve">differences will be transformed from wars of words to battles </w:t>
      </w:r>
      <w:r w:rsidRPr="00B31A2D">
        <w:rPr>
          <w:rStyle w:val="StyleUnderline"/>
          <w:rFonts w:asciiTheme="minorHAnsi" w:hAnsiTheme="minorHAnsi"/>
        </w:rPr>
        <w:t>soaked in blood</w:t>
      </w:r>
      <w:r w:rsidRPr="001407D3">
        <w:rPr>
          <w:rStyle w:val="StyleUnderline"/>
          <w:rFonts w:asciiTheme="minorHAnsi" w:hAnsiTheme="minorHAnsi"/>
          <w:highlight w:val="green"/>
        </w:rPr>
        <w:t>.</w:t>
      </w:r>
      <w:r w:rsidRPr="00B31A2D">
        <w:rPr>
          <w:rFonts w:asciiTheme="minorHAnsi" w:hAnsiTheme="minorHAnsi"/>
          <w:sz w:val="16"/>
        </w:rPr>
        <w:t xml:space="preserve"> Long-simmering </w:t>
      </w:r>
      <w:r w:rsidRPr="001407D3">
        <w:rPr>
          <w:rStyle w:val="StyleUnderline"/>
          <w:rFonts w:asciiTheme="minorHAnsi" w:hAnsiTheme="minorHAnsi"/>
          <w:highlight w:val="green"/>
        </w:rPr>
        <w:t>resentments could</w:t>
      </w:r>
      <w:r w:rsidRPr="00B31A2D">
        <w:rPr>
          <w:rStyle w:val="StyleUnderline"/>
          <w:rFonts w:asciiTheme="minorHAnsi" w:hAnsiTheme="minorHAnsi"/>
        </w:rPr>
        <w:t xml:space="preserve"> </w:t>
      </w:r>
      <w:r w:rsidRPr="00B31A2D">
        <w:rPr>
          <w:rFonts w:asciiTheme="minorHAnsi" w:hAnsiTheme="minorHAnsi"/>
          <w:sz w:val="16"/>
        </w:rPr>
        <w:t xml:space="preserve">also </w:t>
      </w:r>
      <w:r w:rsidRPr="001407D3">
        <w:rPr>
          <w:rStyle w:val="StyleUnderline"/>
          <w:rFonts w:asciiTheme="minorHAnsi" w:hAnsiTheme="minorHAnsi"/>
          <w:highlight w:val="green"/>
        </w:rPr>
        <w:t>degenerate quickly</w:t>
      </w:r>
      <w:r w:rsidRPr="00B31A2D">
        <w:rPr>
          <w:rFonts w:asciiTheme="minorHAnsi" w:hAnsiTheme="minorHAnsi"/>
          <w:sz w:val="16"/>
        </w:rPr>
        <w:t xml:space="preserve">, </w:t>
      </w:r>
      <w:r w:rsidRPr="001407D3">
        <w:rPr>
          <w:rStyle w:val="StyleUnderline"/>
          <w:rFonts w:asciiTheme="minorHAnsi" w:hAnsiTheme="minorHAnsi"/>
          <w:highlight w:val="green"/>
        </w:rPr>
        <w:t>spurring</w:t>
      </w:r>
      <w:r w:rsidRPr="00B31A2D">
        <w:rPr>
          <w:rStyle w:val="StyleUnderline"/>
          <w:rFonts w:asciiTheme="minorHAnsi" w:hAnsiTheme="minorHAnsi"/>
        </w:rPr>
        <w:t xml:space="preserve"> </w:t>
      </w:r>
      <w:r w:rsidRPr="001407D3">
        <w:rPr>
          <w:rStyle w:val="StyleUnderline"/>
          <w:rFonts w:asciiTheme="minorHAnsi" w:hAnsiTheme="minorHAnsi"/>
          <w:highlight w:val="green"/>
        </w:rPr>
        <w:t>the basest</w:t>
      </w:r>
      <w:r w:rsidRPr="00B31A2D">
        <w:rPr>
          <w:rFonts w:asciiTheme="minorHAnsi" w:hAnsiTheme="minorHAnsi"/>
          <w:sz w:val="16"/>
        </w:rPr>
        <w:t xml:space="preserve"> of human </w:t>
      </w:r>
      <w:r w:rsidRPr="001407D3">
        <w:rPr>
          <w:rStyle w:val="StyleUnderline"/>
          <w:rFonts w:asciiTheme="minorHAnsi" w:hAnsiTheme="minorHAnsi"/>
          <w:highlight w:val="green"/>
        </w:rPr>
        <w:t>instincts and</w:t>
      </w:r>
      <w:r w:rsidRPr="00B31A2D">
        <w:rPr>
          <w:rFonts w:asciiTheme="minorHAnsi" w:hAnsiTheme="minorHAnsi"/>
          <w:sz w:val="16"/>
        </w:rPr>
        <w:t xml:space="preserve"> triggering genocidal acts. Terrorists </w:t>
      </w:r>
      <w:r w:rsidRPr="001407D3">
        <w:rPr>
          <w:rStyle w:val="StyleUnderline"/>
          <w:rFonts w:asciiTheme="minorHAnsi" w:hAnsiTheme="minorHAnsi"/>
          <w:highlight w:val="green"/>
        </w:rPr>
        <w:t>employing biological or nuclear weapons</w:t>
      </w:r>
      <w:r w:rsidRPr="00B31A2D">
        <w:rPr>
          <w:rStyle w:val="StyleUnderline"/>
          <w:rFonts w:asciiTheme="minorHAnsi" w:hAnsiTheme="minorHAnsi"/>
        </w:rPr>
        <w:t xml:space="preserve"> </w:t>
      </w:r>
      <w:r w:rsidRPr="00B31A2D">
        <w:rPr>
          <w:rFonts w:asciiTheme="minorHAnsi" w:hAnsiTheme="minorHAnsi"/>
          <w:sz w:val="16"/>
        </w:rPr>
        <w:t xml:space="preserve">will vie with conventional forces using jets, cruise missiles, and </w:t>
      </w:r>
      <w:proofErr w:type="gramStart"/>
      <w:r w:rsidRPr="00B31A2D">
        <w:rPr>
          <w:rFonts w:asciiTheme="minorHAnsi" w:hAnsiTheme="minorHAnsi"/>
          <w:sz w:val="16"/>
        </w:rPr>
        <w:t>bunker-busting</w:t>
      </w:r>
      <w:proofErr w:type="gramEnd"/>
      <w:r w:rsidRPr="00B31A2D">
        <w:rPr>
          <w:rFonts w:asciiTheme="minorHAnsi" w:hAnsiTheme="minorHAnsi"/>
          <w:sz w:val="16"/>
        </w:rPr>
        <w:t xml:space="preserve"> bombs to cause widespread destruction. Many will interpret stepped-up conflicts between Muslims and Western societies as the beginnings of a new world war. </w:t>
      </w:r>
    </w:p>
    <w:p w14:paraId="4F493D73" w14:textId="77777777" w:rsidR="00151BA9" w:rsidRPr="00B31A2D" w:rsidRDefault="00151BA9" w:rsidP="00151BA9">
      <w:pPr>
        <w:rPr>
          <w:rFonts w:asciiTheme="minorHAnsi" w:hAnsiTheme="minorHAnsi"/>
        </w:rPr>
      </w:pPr>
    </w:p>
    <w:p w14:paraId="47C742D0" w14:textId="77777777" w:rsidR="00151BA9" w:rsidRPr="00B31A2D" w:rsidRDefault="00151BA9" w:rsidP="00151BA9">
      <w:pPr>
        <w:rPr>
          <w:rFonts w:asciiTheme="minorHAnsi" w:hAnsiTheme="minorHAnsi"/>
        </w:rPr>
      </w:pPr>
      <w:r w:rsidRPr="00B31A2D">
        <w:rPr>
          <w:rFonts w:asciiTheme="minorHAnsi" w:hAnsiTheme="minorHAnsi"/>
        </w:rPr>
        <w:t>(</w:t>
      </w:r>
      <w:proofErr w:type="gramStart"/>
      <w:r w:rsidRPr="00B31A2D">
        <w:rPr>
          <w:rFonts w:asciiTheme="minorHAnsi" w:hAnsiTheme="minorHAnsi"/>
        </w:rPr>
        <w:t>optional</w:t>
      </w:r>
      <w:proofErr w:type="gramEnd"/>
      <w:r w:rsidRPr="00B31A2D">
        <w:rPr>
          <w:rFonts w:asciiTheme="minorHAnsi" w:hAnsiTheme="minorHAnsi"/>
        </w:rPr>
        <w:t>)</w:t>
      </w:r>
    </w:p>
    <w:p w14:paraId="425AFDD4" w14:textId="77777777" w:rsidR="00151BA9" w:rsidRPr="00B31A2D" w:rsidRDefault="00151BA9" w:rsidP="00151BA9">
      <w:pPr>
        <w:pStyle w:val="Heading4"/>
        <w:rPr>
          <w:rFonts w:asciiTheme="minorHAnsi" w:hAnsiTheme="minorHAnsi"/>
        </w:rPr>
      </w:pPr>
      <w:r w:rsidRPr="00B31A2D">
        <w:rPr>
          <w:rFonts w:asciiTheme="minorHAnsi" w:hAnsiTheme="minorHAnsi"/>
        </w:rPr>
        <w:t xml:space="preserve">Independently, global economic decline causes </w:t>
      </w:r>
      <w:proofErr w:type="gramStart"/>
      <w:r w:rsidRPr="00B31A2D">
        <w:rPr>
          <w:rFonts w:asciiTheme="minorHAnsi" w:hAnsiTheme="minorHAnsi"/>
        </w:rPr>
        <w:t>war that escalate</w:t>
      </w:r>
      <w:proofErr w:type="gramEnd"/>
      <w:r w:rsidRPr="00B31A2D">
        <w:rPr>
          <w:rFonts w:asciiTheme="minorHAnsi" w:hAnsiTheme="minorHAnsi"/>
        </w:rPr>
        <w:t xml:space="preserve"> to WMD use. </w:t>
      </w:r>
    </w:p>
    <w:p w14:paraId="37C886CE" w14:textId="77777777" w:rsidR="00151BA9" w:rsidRPr="00B31A2D" w:rsidRDefault="00151BA9" w:rsidP="00151BA9">
      <w:pPr>
        <w:rPr>
          <w:rStyle w:val="Style13ptBold"/>
          <w:rFonts w:asciiTheme="minorHAnsi" w:hAnsiTheme="minorHAnsi"/>
        </w:rPr>
      </w:pPr>
      <w:r w:rsidRPr="00B31A2D">
        <w:rPr>
          <w:rStyle w:val="Style13ptBold"/>
          <w:rFonts w:asciiTheme="minorHAnsi" w:hAnsiTheme="minorHAnsi"/>
        </w:rPr>
        <w:t>James ‘14</w:t>
      </w:r>
    </w:p>
    <w:p w14:paraId="22E8700B" w14:textId="77777777" w:rsidR="00151BA9" w:rsidRPr="00B31A2D" w:rsidRDefault="00151BA9" w:rsidP="00151BA9">
      <w:pPr>
        <w:rPr>
          <w:rFonts w:asciiTheme="minorHAnsi" w:hAnsiTheme="minorHAnsi"/>
          <w:sz w:val="18"/>
          <w:szCs w:val="18"/>
        </w:rPr>
      </w:pPr>
      <w:r w:rsidRPr="00B31A2D">
        <w:rPr>
          <w:rFonts w:asciiTheme="minorHAnsi" w:hAnsiTheme="minorHAnsi"/>
          <w:sz w:val="18"/>
          <w:szCs w:val="18"/>
        </w:rPr>
        <w:t>Professor Harold James holds a joint appointment at Princeton in International Affairs (in the Woodrow Wilson School) and as Professor of History - specializing in European economic history. “Debate: Is 2014, like 1914, a prelude to world war</w:t>
      </w:r>
      <w:proofErr w:type="gramStart"/>
      <w:r w:rsidRPr="00B31A2D">
        <w:rPr>
          <w:rFonts w:asciiTheme="minorHAnsi" w:hAnsiTheme="minorHAnsi"/>
          <w:sz w:val="18"/>
          <w:szCs w:val="18"/>
        </w:rPr>
        <w:t>?,</w:t>
      </w:r>
      <w:proofErr w:type="gramEnd"/>
      <w:r w:rsidRPr="00B31A2D">
        <w:rPr>
          <w:rFonts w:asciiTheme="minorHAnsi" w:hAnsiTheme="minorHAnsi"/>
          <w:sz w:val="18"/>
          <w:szCs w:val="18"/>
        </w:rPr>
        <w:t>”  - Globe and Mail - Published Wednesday, Jun. 25, 2014 9:23AM EDT Last updated Wednesday, Jul. 02, 2014 - http://www.theglobeandmail.com/globe-debate/read-and-vote-is-2014-like-1914-a-prelude-to-world-war/article19325504/</w:t>
      </w:r>
    </w:p>
    <w:p w14:paraId="4A1F1C5A" w14:textId="77777777" w:rsidR="00151BA9" w:rsidRPr="00B31A2D" w:rsidRDefault="00151BA9" w:rsidP="00151BA9">
      <w:pPr>
        <w:rPr>
          <w:rFonts w:asciiTheme="minorHAnsi" w:hAnsiTheme="minorHAnsi"/>
        </w:rPr>
      </w:pPr>
    </w:p>
    <w:p w14:paraId="268F980A" w14:textId="77777777" w:rsidR="00151BA9" w:rsidRPr="00B31A2D" w:rsidRDefault="00151BA9" w:rsidP="00151BA9">
      <w:pPr>
        <w:rPr>
          <w:rStyle w:val="StyleUnderline"/>
          <w:rFonts w:asciiTheme="minorHAnsi" w:hAnsiTheme="minorHAnsi"/>
        </w:rPr>
      </w:pPr>
      <w:r w:rsidRPr="00B31A2D">
        <w:rPr>
          <w:rFonts w:asciiTheme="minorHAnsi" w:hAnsiTheme="minorHAnsi"/>
          <w:sz w:val="14"/>
        </w:rPr>
        <w:t xml:space="preserve">As we get closer to the centenary of Gavrilo Princip’s act of terrorism in Sarajevo, there is an ever more vivid fear: </w:t>
      </w:r>
      <w:r w:rsidRPr="001407D3">
        <w:rPr>
          <w:rStyle w:val="Emphasis"/>
          <w:rFonts w:asciiTheme="minorHAnsi" w:hAnsiTheme="minorHAnsi"/>
          <w:highlight w:val="green"/>
        </w:rPr>
        <w:t>it could happen again</w:t>
      </w:r>
      <w:r w:rsidRPr="00B31A2D">
        <w:rPr>
          <w:rFonts w:asciiTheme="minorHAnsi" w:hAnsiTheme="minorHAnsi"/>
          <w:sz w:val="14"/>
        </w:rPr>
        <w:t xml:space="preserve">. </w:t>
      </w: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Fonts w:asciiTheme="minorHAnsi" w:hAnsiTheme="minorHAnsi"/>
          <w:sz w:val="14"/>
        </w:rPr>
        <w:t xml:space="preserve">approach of the hundredth </w:t>
      </w:r>
      <w:r w:rsidRPr="001407D3">
        <w:rPr>
          <w:rStyle w:val="StyleUnderline"/>
          <w:rFonts w:asciiTheme="minorHAnsi" w:hAnsiTheme="minorHAnsi"/>
          <w:highlight w:val="green"/>
        </w:rPr>
        <w:t>anniversary</w:t>
      </w:r>
      <w:r w:rsidRPr="00B31A2D">
        <w:rPr>
          <w:rStyle w:val="StyleUnderline"/>
          <w:rFonts w:asciiTheme="minorHAnsi" w:hAnsiTheme="minorHAnsi"/>
        </w:rPr>
        <w:t xml:space="preserve"> of 1914</w:t>
      </w:r>
      <w:r w:rsidRPr="00B31A2D">
        <w:rPr>
          <w:rFonts w:asciiTheme="minorHAnsi" w:hAnsiTheme="minorHAnsi"/>
          <w:sz w:val="14"/>
        </w:rPr>
        <w:t xml:space="preserve"> </w:t>
      </w:r>
      <w:r w:rsidRPr="001407D3">
        <w:rPr>
          <w:rStyle w:val="StyleUnderline"/>
          <w:rFonts w:asciiTheme="minorHAnsi" w:hAnsiTheme="minorHAnsi"/>
          <w:highlight w:val="green"/>
        </w:rPr>
        <w:t xml:space="preserve">has put a spotlight </w:t>
      </w:r>
      <w:r w:rsidRPr="001407D3">
        <w:rPr>
          <w:rStyle w:val="Emphasis"/>
          <w:rFonts w:asciiTheme="minorHAnsi" w:hAnsiTheme="minorHAnsi"/>
          <w:highlight w:val="green"/>
        </w:rPr>
        <w:t>on the fragility</w:t>
      </w:r>
      <w:r w:rsidRPr="001407D3">
        <w:rPr>
          <w:rStyle w:val="StyleUnderline"/>
          <w:rFonts w:asciiTheme="minorHAnsi" w:hAnsiTheme="minorHAnsi"/>
          <w:highlight w:val="green"/>
        </w:rPr>
        <w:t xml:space="preserve"> of </w:t>
      </w:r>
      <w:r w:rsidRPr="00B31A2D">
        <w:rPr>
          <w:rStyle w:val="StyleUnderline"/>
          <w:rFonts w:asciiTheme="minorHAnsi" w:hAnsiTheme="minorHAnsi"/>
        </w:rPr>
        <w:t xml:space="preserve">the </w:t>
      </w:r>
      <w:r w:rsidRPr="001407D3">
        <w:rPr>
          <w:rStyle w:val="StyleUnderline"/>
          <w:rFonts w:asciiTheme="minorHAnsi" w:hAnsiTheme="minorHAnsi"/>
          <w:highlight w:val="green"/>
        </w:rPr>
        <w:t>world</w:t>
      </w:r>
      <w:r w:rsidRPr="00B31A2D">
        <w:rPr>
          <w:rFonts w:asciiTheme="minorHAnsi" w:hAnsiTheme="minorHAnsi"/>
          <w:sz w:val="14"/>
        </w:rPr>
        <w:t xml:space="preserve">’s </w:t>
      </w:r>
      <w:r w:rsidRPr="001407D3">
        <w:rPr>
          <w:rStyle w:val="StyleUnderline"/>
          <w:rFonts w:asciiTheme="minorHAnsi" w:hAnsiTheme="minorHAnsi"/>
          <w:highlight w:val="green"/>
        </w:rPr>
        <w:t>political and economic security systems.</w:t>
      </w:r>
      <w:r w:rsidRPr="00B31A2D">
        <w:rPr>
          <w:rFonts w:asciiTheme="minorHAnsi" w:hAnsiTheme="minorHAnsi"/>
          <w:sz w:val="14"/>
        </w:rPr>
        <w:t xml:space="preserve"> At the beginning of 2013, Luxembourg’s Prime Minister Jean-Claude Juncker was widely ridiculed for evoking the shades of 1913. By now he is looking like a prophet. By 2014, as the security situation in the South China Sea deteriorated, Japanese Prime Minister Shinzo Abe cast China as the equivalent to Kaiser Wilhelm’s Germany; and the fighting in Ukraine and in Iraq is a sharp reminder of the dangers of escalation. Lessons of 1914 are about more than simply the dangers of national and sectarian animosities. The main story of today as then is the precariousness of financial globalization, and the consequences that political leaders draw from it. In the influential view of Norman Angell in his 1910 book The Great Illusion, the interdependency of the increasingly complex global economy made war impossible. But a quite opposite conclusion was possible and equally plausible – and proved to be the case. </w:t>
      </w:r>
      <w:r w:rsidRPr="001407D3">
        <w:rPr>
          <w:rStyle w:val="StyleUnderline"/>
          <w:rFonts w:asciiTheme="minorHAnsi" w:hAnsiTheme="minorHAnsi"/>
          <w:highlight w:val="green"/>
        </w:rPr>
        <w:t>Given the</w:t>
      </w:r>
      <w:r w:rsidRPr="00B31A2D">
        <w:rPr>
          <w:rFonts w:asciiTheme="minorHAnsi" w:hAnsiTheme="minorHAnsi"/>
          <w:sz w:val="14"/>
        </w:rPr>
        <w:t xml:space="preserve"> extent of </w:t>
      </w:r>
      <w:r w:rsidRPr="001407D3">
        <w:rPr>
          <w:rStyle w:val="StyleUnderline"/>
          <w:rFonts w:asciiTheme="minorHAnsi" w:hAnsiTheme="minorHAnsi"/>
          <w:highlight w:val="green"/>
        </w:rPr>
        <w:t>fragility,</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Style w:val="StyleUnderline"/>
          <w:rFonts w:asciiTheme="minorHAnsi" w:hAnsiTheme="minorHAnsi"/>
        </w:rPr>
        <w:t xml:space="preserve"> </w:t>
      </w:r>
      <w:r w:rsidRPr="00B31A2D">
        <w:rPr>
          <w:rFonts w:asciiTheme="minorHAnsi" w:hAnsiTheme="minorHAnsi"/>
          <w:sz w:val="14"/>
        </w:rPr>
        <w:t xml:space="preserve">clever </w:t>
      </w:r>
      <w:r w:rsidRPr="001407D3">
        <w:rPr>
          <w:rStyle w:val="StyleUnderline"/>
          <w:rFonts w:asciiTheme="minorHAnsi" w:hAnsiTheme="minorHAnsi"/>
          <w:highlight w:val="green"/>
        </w:rPr>
        <w:t>twist to the control levers might make war easily winnable</w:t>
      </w:r>
      <w:r w:rsidRPr="00B31A2D">
        <w:rPr>
          <w:rStyle w:val="StyleUnderline"/>
          <w:rFonts w:asciiTheme="minorHAnsi" w:hAnsiTheme="minorHAnsi"/>
        </w:rPr>
        <w:t xml:space="preserve"> </w:t>
      </w:r>
      <w:r w:rsidRPr="00B31A2D">
        <w:rPr>
          <w:rFonts w:asciiTheme="minorHAnsi" w:hAnsiTheme="minorHAnsi"/>
          <w:sz w:val="14"/>
        </w:rPr>
        <w:t xml:space="preserve">by the economic hegemon. In the wake of an epochal financial crisis that almost brought a complete global collapse, in 1907, several countries started to think of finance as primarily an instrument of raw power, one that could and should be turned to national advantage. 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 Between 1905 and 1908, the British Admiralty evolved the broad outlines of a plan for financial and economic warfare that would wreck the financial system of its major European rival, Germany, and destroy its fighting capacity. Britain used its extensive networks to gather information about opponents. London banks financed most of the world’s trade. Lloyds provided insurance for the shipping not just of Britain, </w:t>
      </w:r>
      <w:proofErr w:type="gramStart"/>
      <w:r w:rsidRPr="00B31A2D">
        <w:rPr>
          <w:rFonts w:asciiTheme="minorHAnsi" w:hAnsiTheme="minorHAnsi"/>
          <w:sz w:val="14"/>
        </w:rPr>
        <w:t>but</w:t>
      </w:r>
      <w:proofErr w:type="gramEnd"/>
      <w:r w:rsidRPr="00B31A2D">
        <w:rPr>
          <w:rFonts w:asciiTheme="minorHAnsi" w:hAnsiTheme="minorHAnsi"/>
          <w:sz w:val="14"/>
        </w:rPr>
        <w:t xml:space="preserve"> of the world. Financial networks provided the information that allowed the British government to find the sensitive strategic vulnerabilities of the opposing alliance. What pre-1914 Britain did anticipated the private-public partnership that today links technology giants such as Google, Apple or Verizon to U.S. intelligence gathering. Since last year, the Edward Snowden leaks about the NSA have shed a light on the way that global networks are used as a source of intelligence and power. 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 Some of the </w:t>
      </w:r>
      <w:r w:rsidRPr="001407D3">
        <w:rPr>
          <w:rStyle w:val="StyleUnderline"/>
          <w:rFonts w:asciiTheme="minorHAnsi" w:hAnsiTheme="minorHAnsi"/>
          <w:highlight w:val="green"/>
        </w:rPr>
        <w:t>dynamics</w:t>
      </w:r>
      <w:r w:rsidRPr="00B31A2D">
        <w:rPr>
          <w:rStyle w:val="StyleUnderline"/>
          <w:rFonts w:asciiTheme="minorHAnsi" w:hAnsiTheme="minorHAnsi"/>
        </w:rPr>
        <w:t xml:space="preserve"> </w:t>
      </w:r>
      <w:r w:rsidRPr="00B31A2D">
        <w:rPr>
          <w:rFonts w:asciiTheme="minorHAnsi" w:hAnsiTheme="minorHAnsi"/>
          <w:sz w:val="14"/>
        </w:rPr>
        <w:t xml:space="preserve">of the pre-1914 financial world </w:t>
      </w:r>
      <w:r w:rsidRPr="001407D3">
        <w:rPr>
          <w:rStyle w:val="StyleUnderline"/>
          <w:rFonts w:asciiTheme="minorHAnsi" w:hAnsiTheme="minorHAnsi"/>
          <w:highlight w:val="green"/>
        </w:rPr>
        <w:t>are now re-emerging.</w:t>
      </w:r>
      <w:r w:rsidRPr="00B31A2D">
        <w:rPr>
          <w:rStyle w:val="StyleUnderline"/>
          <w:rFonts w:asciiTheme="minorHAnsi" w:hAnsiTheme="minorHAnsi"/>
        </w:rPr>
        <w:t xml:space="preserve"> </w:t>
      </w:r>
      <w:proofErr w:type="gramStart"/>
      <w:r w:rsidRPr="00B31A2D">
        <w:rPr>
          <w:rFonts w:asciiTheme="minorHAnsi" w:hAnsiTheme="minorHAnsi"/>
          <w:sz w:val="14"/>
        </w:rPr>
        <w:t>Then an economically declining power, Britain, wanted to use finance as a weapon against its larger and faster growing competitors, Germany and the United States.</w:t>
      </w:r>
      <w:proofErr w:type="gramEnd"/>
      <w:r w:rsidRPr="00B31A2D">
        <w:rPr>
          <w:rFonts w:asciiTheme="minorHAnsi" w:hAnsiTheme="minorHAnsi"/>
          <w:sz w:val="14"/>
        </w:rPr>
        <w:t xml:space="preserve"> Now America is in turn obsessed by being overtaken by China – according to some calculations, set to become the world’s largest economy in 2014. In the aftermath of the 2008 financial crisis, financial institutions appear both as dangerous weapons of mass destruction, but also as potential instruments for the application of national power. In managing the 2008 crisis, the dependence of foreign banks on U.S. dollar funding constituted a major weakness, and required the provision of large swap lines by the Federal Reserve. The United States provided that support to some countries, but not others, on the basis of an explicitly political logic, as Eswar Prasad demonstrates in his new book on the “Dollar Trap.” Geo-politics is intruding into banking practice elsewhere. Before the Ukraine crisis, Russian banks were trying to acquire assets in Central and Eastern Europe. European and U.S. banks are playing a </w:t>
      </w:r>
      <w:proofErr w:type="gramStart"/>
      <w:r w:rsidRPr="00B31A2D">
        <w:rPr>
          <w:rFonts w:asciiTheme="minorHAnsi" w:hAnsiTheme="minorHAnsi"/>
          <w:sz w:val="14"/>
        </w:rPr>
        <w:t>much reduced</w:t>
      </w:r>
      <w:proofErr w:type="gramEnd"/>
      <w:r w:rsidRPr="00B31A2D">
        <w:rPr>
          <w:rFonts w:asciiTheme="minorHAnsi" w:hAnsiTheme="minorHAnsi"/>
          <w:sz w:val="14"/>
        </w:rPr>
        <w:t xml:space="preserve"> role in Asian trade finance. Chinese banks are being pushed to expand their role in global commerce. After the financial crisis, China started to build up the renminbi as a major international currency. Russia and China have just proposed to create a new credit rating agency to avoid what they regard as the political bias of the existing (American-based) agencies. 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 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 </w:t>
      </w:r>
      <w:r w:rsidRPr="001407D3">
        <w:rPr>
          <w:rStyle w:val="StyleUnderline"/>
          <w:rFonts w:asciiTheme="minorHAnsi" w:hAnsiTheme="minorHAnsi"/>
          <w:highlight w:val="green"/>
        </w:rPr>
        <w:t>The threat of</w:t>
      </w:r>
      <w:r w:rsidRPr="00B31A2D">
        <w:rPr>
          <w:rFonts w:asciiTheme="minorHAnsi" w:hAnsiTheme="minorHAnsi"/>
          <w:sz w:val="14"/>
        </w:rPr>
        <w:t xml:space="preserve"> systemic </w:t>
      </w:r>
      <w:r w:rsidRPr="001407D3">
        <w:rPr>
          <w:rStyle w:val="StyleUnderline"/>
          <w:rFonts w:asciiTheme="minorHAnsi" w:hAnsiTheme="minorHAnsi"/>
          <w:highlight w:val="green"/>
        </w:rPr>
        <w:t>disruption generates a new sort of uncertainty</w:t>
      </w:r>
      <w:r w:rsidRPr="00B31A2D">
        <w:rPr>
          <w:rFonts w:asciiTheme="minorHAnsi" w:hAnsiTheme="minorHAnsi"/>
          <w:sz w:val="14"/>
        </w:rPr>
        <w:t xml:space="preserve">, </w:t>
      </w:r>
      <w:r w:rsidRPr="001407D3">
        <w:rPr>
          <w:rStyle w:val="StyleUnderline"/>
          <w:rFonts w:asciiTheme="minorHAnsi" w:hAnsiTheme="minorHAnsi"/>
          <w:highlight w:val="green"/>
        </w:rPr>
        <w:t>one that mirrors</w:t>
      </w:r>
      <w:r w:rsidRPr="00B31A2D">
        <w:rPr>
          <w:rFonts w:asciiTheme="minorHAnsi" w:hAnsiTheme="minorHAnsi"/>
          <w:sz w:val="14"/>
        </w:rPr>
        <w:t xml:space="preserve"> the decisive feature of the crisis of the summer of </w:t>
      </w:r>
      <w:r w:rsidRPr="001407D3">
        <w:rPr>
          <w:rStyle w:val="StyleUnderline"/>
          <w:rFonts w:asciiTheme="minorHAnsi" w:hAnsiTheme="minorHAnsi"/>
          <w:highlight w:val="green"/>
        </w:rPr>
        <w:t>1914. At that time, no one could really know whether clashes would escalate</w:t>
      </w:r>
      <w:r w:rsidRPr="00B31A2D">
        <w:rPr>
          <w:rFonts w:asciiTheme="minorHAnsi" w:hAnsiTheme="minorHAnsi"/>
          <w:sz w:val="14"/>
        </w:rPr>
        <w:t xml:space="preserve"> or not. That feature contrasts remarkably with almost the entirety of the Cold War, especially </w:t>
      </w:r>
      <w:r w:rsidRPr="00B31A2D">
        <w:rPr>
          <w:rStyle w:val="StyleUnderline"/>
          <w:rFonts w:asciiTheme="minorHAnsi" w:hAnsiTheme="minorHAnsi"/>
        </w:rPr>
        <w:t xml:space="preserve">since the </w:t>
      </w:r>
      <w:r w:rsidRPr="00B31A2D">
        <w:rPr>
          <w:rFonts w:asciiTheme="minorHAnsi" w:hAnsiTheme="minorHAnsi"/>
          <w:sz w:val="14"/>
        </w:rPr>
        <w:t>19</w:t>
      </w:r>
      <w:r w:rsidRPr="00B31A2D">
        <w:rPr>
          <w:rStyle w:val="StyleUnderline"/>
          <w:rFonts w:asciiTheme="minorHAnsi" w:hAnsiTheme="minorHAnsi"/>
        </w:rPr>
        <w:t xml:space="preserve">60s, </w:t>
      </w:r>
      <w:r w:rsidRPr="00B31A2D">
        <w:rPr>
          <w:rFonts w:asciiTheme="minorHAnsi" w:hAnsiTheme="minorHAnsi"/>
          <w:sz w:val="14"/>
        </w:rPr>
        <w:t xml:space="preserve">when </w:t>
      </w:r>
      <w:r w:rsidRPr="001407D3">
        <w:rPr>
          <w:rStyle w:val="StyleUnderline"/>
          <w:rFonts w:asciiTheme="minorHAnsi" w:hAnsiTheme="minorHAnsi"/>
          <w:highlight w:val="green"/>
        </w:rPr>
        <w:t>the strategic doctrine of M</w:t>
      </w:r>
      <w:r w:rsidRPr="00B31A2D">
        <w:rPr>
          <w:rFonts w:asciiTheme="minorHAnsi" w:hAnsiTheme="minorHAnsi"/>
          <w:sz w:val="14"/>
        </w:rPr>
        <w:t>utually</w:t>
      </w:r>
      <w:r w:rsidRPr="001407D3">
        <w:rPr>
          <w:rStyle w:val="StyleUnderline"/>
          <w:rFonts w:asciiTheme="minorHAnsi" w:hAnsiTheme="minorHAnsi"/>
          <w:highlight w:val="green"/>
        </w:rPr>
        <w:t xml:space="preserve"> Assured D</w:t>
      </w:r>
      <w:r w:rsidRPr="00B31A2D">
        <w:rPr>
          <w:rFonts w:asciiTheme="minorHAnsi" w:hAnsiTheme="minorHAnsi"/>
          <w:sz w:val="14"/>
        </w:rPr>
        <w:t>estruction</w:t>
      </w:r>
      <w:r w:rsidRPr="001407D3">
        <w:rPr>
          <w:rStyle w:val="StyleUnderline"/>
          <w:rFonts w:asciiTheme="minorHAnsi" w:hAnsiTheme="minorHAnsi"/>
          <w:highlight w:val="green"/>
        </w:rPr>
        <w:t xml:space="preserve"> left no doubt that a</w:t>
      </w:r>
      <w:r w:rsidRPr="00B31A2D">
        <w:rPr>
          <w:rFonts w:asciiTheme="minorHAnsi" w:hAnsiTheme="minorHAnsi"/>
          <w:sz w:val="14"/>
        </w:rPr>
        <w:t xml:space="preserve">ny </w:t>
      </w:r>
      <w:r w:rsidRPr="001407D3">
        <w:rPr>
          <w:rStyle w:val="StyleUnderline"/>
          <w:rFonts w:asciiTheme="minorHAnsi" w:hAnsiTheme="minorHAnsi"/>
          <w:highlight w:val="green"/>
        </w:rPr>
        <w:t>superpower conflict would inevitably escalate.</w:t>
      </w:r>
      <w:r w:rsidRPr="00B31A2D">
        <w:rPr>
          <w:rFonts w:asciiTheme="minorHAnsi" w:hAnsiTheme="minorHAnsi"/>
          <w:sz w:val="14"/>
        </w:rPr>
        <w:t xml:space="preserve"> The idea of network </w:t>
      </w:r>
      <w:r w:rsidRPr="001407D3">
        <w:rPr>
          <w:rStyle w:val="StyleUnderline"/>
          <w:rFonts w:asciiTheme="minorHAnsi" w:hAnsiTheme="minorHAnsi"/>
          <w:highlight w:val="green"/>
        </w:rPr>
        <w:t>disruption</w:t>
      </w:r>
      <w:r w:rsidRPr="00B31A2D">
        <w:rPr>
          <w:rFonts w:asciiTheme="minorHAnsi" w:hAnsiTheme="minorHAnsi"/>
          <w:sz w:val="14"/>
        </w:rPr>
        <w:t xml:space="preserve"> relies on the ability to achieve advantage by surprise, and to win at no or low cost. But it is inevitably a gamble, and </w:t>
      </w:r>
      <w:r w:rsidRPr="001407D3">
        <w:rPr>
          <w:rStyle w:val="StyleUnderline"/>
          <w:rFonts w:asciiTheme="minorHAnsi" w:hAnsiTheme="minorHAnsi"/>
          <w:highlight w:val="green"/>
        </w:rPr>
        <w:t>raises prospect that others might</w:t>
      </w:r>
      <w:r w:rsidRPr="00B31A2D">
        <w:rPr>
          <w:rFonts w:asciiTheme="minorHAnsi" w:hAnsiTheme="minorHAnsi"/>
          <w:sz w:val="14"/>
        </w:rPr>
        <w:t>, but also might not be able to</w:t>
      </w:r>
      <w:r w:rsidRPr="001407D3">
        <w:rPr>
          <w:rStyle w:val="StyleUnderline"/>
          <w:rFonts w:asciiTheme="minorHAnsi" w:hAnsiTheme="minorHAnsi"/>
          <w:highlight w:val="green"/>
        </w:rPr>
        <w:t>, mount the same sort of operation</w:t>
      </w:r>
      <w:r w:rsidRPr="00B31A2D">
        <w:rPr>
          <w:rFonts w:asciiTheme="minorHAnsi" w:hAnsiTheme="minorHAnsi"/>
          <w:sz w:val="14"/>
        </w:rPr>
        <w:t xml:space="preserve">. Just as in 1914, </w:t>
      </w:r>
      <w:r w:rsidRPr="001407D3">
        <w:rPr>
          <w:rStyle w:val="StyleUnderline"/>
          <w:rFonts w:asciiTheme="minorHAnsi" w:hAnsiTheme="minorHAnsi"/>
          <w:highlight w:val="green"/>
        </w:rPr>
        <w:t>there is an enhanced temptation to roll the dice, even though the game may be fatal.</w:t>
      </w:r>
      <w:r w:rsidRPr="00B31A2D">
        <w:rPr>
          <w:rStyle w:val="StyleUnderline"/>
          <w:rFonts w:asciiTheme="minorHAnsi" w:hAnsiTheme="minorHAnsi"/>
        </w:rPr>
        <w:t xml:space="preserve"> </w:t>
      </w:r>
    </w:p>
    <w:p w14:paraId="6DC88E53" w14:textId="77777777" w:rsidR="00151BA9" w:rsidRPr="00B31A2D" w:rsidRDefault="00151BA9" w:rsidP="00B55AD5">
      <w:pPr>
        <w:rPr>
          <w:rFonts w:asciiTheme="minorHAnsi" w:hAnsiTheme="minorHAnsi"/>
        </w:rPr>
      </w:pPr>
    </w:p>
    <w:p w14:paraId="4208E610" w14:textId="77777777" w:rsidR="00151BA9" w:rsidRPr="00B31A2D" w:rsidRDefault="00151BA9" w:rsidP="00B55AD5">
      <w:pPr>
        <w:rPr>
          <w:rFonts w:asciiTheme="minorHAnsi" w:hAnsiTheme="minorHAnsi"/>
        </w:rPr>
      </w:pPr>
    </w:p>
    <w:p w14:paraId="6A6EBA78" w14:textId="77777777" w:rsidR="00151BA9" w:rsidRPr="00B31A2D" w:rsidRDefault="00151BA9" w:rsidP="00151BA9">
      <w:pPr>
        <w:pStyle w:val="Heading2"/>
        <w:rPr>
          <w:rFonts w:asciiTheme="minorHAnsi" w:hAnsiTheme="minorHAnsi"/>
        </w:rPr>
      </w:pPr>
      <w:r w:rsidRPr="00B31A2D">
        <w:rPr>
          <w:rFonts w:asciiTheme="minorHAnsi" w:hAnsiTheme="minorHAnsi"/>
        </w:rPr>
        <w:t>Plan options</w:t>
      </w:r>
    </w:p>
    <w:p w14:paraId="34F47273" w14:textId="77777777" w:rsidR="00151BA9" w:rsidRPr="00B31A2D" w:rsidRDefault="00151BA9" w:rsidP="00B55AD5">
      <w:pPr>
        <w:rPr>
          <w:rFonts w:asciiTheme="minorHAnsi" w:hAnsiTheme="minorHAnsi"/>
        </w:rPr>
      </w:pPr>
    </w:p>
    <w:p w14:paraId="20D76BFD" w14:textId="77777777" w:rsidR="000573F9" w:rsidRPr="00B31A2D" w:rsidRDefault="000573F9" w:rsidP="000573F9">
      <w:pPr>
        <w:pStyle w:val="Heading3"/>
        <w:rPr>
          <w:rFonts w:asciiTheme="minorHAnsi" w:hAnsiTheme="minorHAnsi"/>
        </w:rPr>
      </w:pPr>
      <w:r w:rsidRPr="00B31A2D">
        <w:rPr>
          <w:rFonts w:asciiTheme="minorHAnsi" w:hAnsiTheme="minorHAnsi"/>
        </w:rPr>
        <w:t xml:space="preserve">How to select a plan text </w:t>
      </w:r>
      <w:r w:rsidR="00E46D13" w:rsidRPr="00B31A2D">
        <w:rPr>
          <w:rFonts w:asciiTheme="minorHAnsi" w:hAnsiTheme="minorHAnsi"/>
        </w:rPr>
        <w:t xml:space="preserve">+ </w:t>
      </w:r>
      <w:r w:rsidRPr="00B31A2D">
        <w:rPr>
          <w:rFonts w:asciiTheme="minorHAnsi" w:hAnsiTheme="minorHAnsi"/>
        </w:rPr>
        <w:t>lesson plan</w:t>
      </w:r>
    </w:p>
    <w:p w14:paraId="035683F5" w14:textId="77777777" w:rsidR="000573F9" w:rsidRPr="00B31A2D" w:rsidRDefault="000573F9" w:rsidP="00B55AD5">
      <w:pPr>
        <w:rPr>
          <w:rFonts w:asciiTheme="minorHAnsi" w:hAnsiTheme="minorHAnsi"/>
        </w:rPr>
      </w:pPr>
    </w:p>
    <w:p w14:paraId="29110694" w14:textId="77777777" w:rsidR="00166917" w:rsidRPr="00B31A2D" w:rsidRDefault="00166917" w:rsidP="00B55AD5">
      <w:pPr>
        <w:rPr>
          <w:rFonts w:asciiTheme="minorHAnsi" w:hAnsiTheme="minorHAnsi"/>
        </w:rPr>
      </w:pPr>
      <w:r w:rsidRPr="00B31A2D">
        <w:rPr>
          <w:rFonts w:asciiTheme="minorHAnsi" w:hAnsiTheme="minorHAnsi"/>
        </w:rPr>
        <w:t xml:space="preserve">To be honest, the most daunting part of this document is </w:t>
      </w:r>
      <w:r w:rsidR="000A0124">
        <w:rPr>
          <w:rFonts w:asciiTheme="minorHAnsi" w:hAnsiTheme="minorHAnsi"/>
        </w:rPr>
        <w:t xml:space="preserve">navigating </w:t>
      </w:r>
      <w:r w:rsidRPr="00B31A2D">
        <w:rPr>
          <w:rFonts w:asciiTheme="minorHAnsi" w:hAnsiTheme="minorHAnsi"/>
        </w:rPr>
        <w:t xml:space="preserve">all of the different plan texts. </w:t>
      </w:r>
    </w:p>
    <w:p w14:paraId="0D361491" w14:textId="77777777" w:rsidR="00166917" w:rsidRPr="00B31A2D" w:rsidRDefault="00166917" w:rsidP="00B55AD5">
      <w:pPr>
        <w:rPr>
          <w:rFonts w:asciiTheme="minorHAnsi" w:hAnsiTheme="minorHAnsi"/>
        </w:rPr>
      </w:pPr>
      <w:r w:rsidRPr="00B31A2D">
        <w:rPr>
          <w:rFonts w:asciiTheme="minorHAnsi" w:hAnsiTheme="minorHAnsi"/>
        </w:rPr>
        <w:t xml:space="preserve">If it confuses you at first, that’s okay. In fact, it may even be a good thing. Plan texts are apt to get really strategic and confusing as the season progresses – so </w:t>
      </w:r>
      <w:r w:rsidR="00E46D13" w:rsidRPr="00B31A2D">
        <w:rPr>
          <w:rFonts w:asciiTheme="minorHAnsi" w:hAnsiTheme="minorHAnsi"/>
        </w:rPr>
        <w:t xml:space="preserve">it might be </w:t>
      </w:r>
      <w:r w:rsidRPr="00B31A2D">
        <w:rPr>
          <w:rFonts w:asciiTheme="minorHAnsi" w:hAnsiTheme="minorHAnsi"/>
        </w:rPr>
        <w:t xml:space="preserve">better to tackle some of the weird twists at camp. </w:t>
      </w:r>
    </w:p>
    <w:p w14:paraId="6EBFA603" w14:textId="77777777" w:rsidR="00166917" w:rsidRPr="00B31A2D" w:rsidRDefault="00166917" w:rsidP="00B55AD5">
      <w:pPr>
        <w:rPr>
          <w:rFonts w:asciiTheme="minorHAnsi" w:hAnsiTheme="minorHAnsi"/>
        </w:rPr>
      </w:pPr>
      <w:r w:rsidRPr="00B31A2D">
        <w:rPr>
          <w:rFonts w:asciiTheme="minorHAnsi" w:hAnsiTheme="minorHAnsi"/>
        </w:rPr>
        <w:t>Here are some tips:</w:t>
      </w:r>
    </w:p>
    <w:p w14:paraId="4950A8CA" w14:textId="77777777" w:rsidR="00166917" w:rsidRPr="00B31A2D" w:rsidRDefault="00166917" w:rsidP="00E46D13">
      <w:pPr>
        <w:pStyle w:val="Heading4"/>
        <w:rPr>
          <w:rFonts w:asciiTheme="minorHAnsi" w:hAnsiTheme="minorHAnsi"/>
        </w:rPr>
      </w:pPr>
      <w:r w:rsidRPr="00B31A2D">
        <w:rPr>
          <w:rFonts w:asciiTheme="minorHAnsi" w:hAnsiTheme="minorHAnsi"/>
        </w:rPr>
        <w:t xml:space="preserve">First – start by </w:t>
      </w:r>
      <w:r w:rsidR="00E46D13" w:rsidRPr="00B31A2D">
        <w:rPr>
          <w:rFonts w:asciiTheme="minorHAnsi" w:hAnsiTheme="minorHAnsi"/>
        </w:rPr>
        <w:t xml:space="preserve">reviewing the glossary and </w:t>
      </w:r>
      <w:r w:rsidRPr="00B31A2D">
        <w:rPr>
          <w:rFonts w:asciiTheme="minorHAnsi" w:hAnsiTheme="minorHAnsi"/>
        </w:rPr>
        <w:t>making sure that you know wh</w:t>
      </w:r>
      <w:r w:rsidR="00E46D13" w:rsidRPr="00B31A2D">
        <w:rPr>
          <w:rFonts w:asciiTheme="minorHAnsi" w:hAnsiTheme="minorHAnsi"/>
        </w:rPr>
        <w:t>at these words mean:</w:t>
      </w:r>
    </w:p>
    <w:p w14:paraId="36683635" w14:textId="77777777" w:rsidR="00E46D13" w:rsidRPr="00B31A2D" w:rsidRDefault="00E46D13" w:rsidP="00E46D13">
      <w:pPr>
        <w:pStyle w:val="ListParagraph"/>
        <w:numPr>
          <w:ilvl w:val="0"/>
          <w:numId w:val="13"/>
        </w:numPr>
        <w:rPr>
          <w:rFonts w:asciiTheme="minorHAnsi" w:hAnsiTheme="minorHAnsi"/>
        </w:rPr>
      </w:pPr>
      <w:r w:rsidRPr="00B31A2D">
        <w:rPr>
          <w:rFonts w:asciiTheme="minorHAnsi" w:hAnsiTheme="minorHAnsi"/>
        </w:rPr>
        <w:t>“Accede” or “Accession”</w:t>
      </w:r>
    </w:p>
    <w:p w14:paraId="56F46D83" w14:textId="77777777" w:rsidR="00E46D13" w:rsidRPr="00B31A2D" w:rsidRDefault="00E46D13" w:rsidP="00E46D13">
      <w:pPr>
        <w:pStyle w:val="ListParagraph"/>
        <w:numPr>
          <w:ilvl w:val="0"/>
          <w:numId w:val="13"/>
        </w:numPr>
        <w:rPr>
          <w:rFonts w:asciiTheme="minorHAnsi" w:hAnsiTheme="minorHAnsi"/>
        </w:rPr>
      </w:pPr>
      <w:r w:rsidRPr="00B31A2D">
        <w:rPr>
          <w:rFonts w:asciiTheme="minorHAnsi" w:hAnsiTheme="minorHAnsi"/>
        </w:rPr>
        <w:t>“Critical Supply” standard</w:t>
      </w:r>
    </w:p>
    <w:p w14:paraId="7A1A27C2" w14:textId="77777777" w:rsidR="00E46D13" w:rsidRPr="00B31A2D" w:rsidRDefault="00E46D13" w:rsidP="00E46D13">
      <w:pPr>
        <w:pStyle w:val="ListParagraph"/>
        <w:numPr>
          <w:ilvl w:val="0"/>
          <w:numId w:val="13"/>
        </w:numPr>
        <w:rPr>
          <w:rFonts w:asciiTheme="minorHAnsi" w:hAnsiTheme="minorHAnsi"/>
        </w:rPr>
      </w:pPr>
      <w:r w:rsidRPr="00B31A2D">
        <w:rPr>
          <w:rFonts w:asciiTheme="minorHAnsi" w:hAnsiTheme="minorHAnsi"/>
        </w:rPr>
        <w:t>“Most Favored Nation”, non-discriminatory treatment:</w:t>
      </w:r>
    </w:p>
    <w:p w14:paraId="58743044" w14:textId="77777777" w:rsidR="00E46D13" w:rsidRPr="00B31A2D" w:rsidRDefault="00E46D13" w:rsidP="00E46D13">
      <w:pPr>
        <w:pStyle w:val="ListParagraph"/>
        <w:numPr>
          <w:ilvl w:val="0"/>
          <w:numId w:val="13"/>
        </w:numPr>
        <w:rPr>
          <w:rFonts w:asciiTheme="minorHAnsi" w:hAnsiTheme="minorHAnsi"/>
        </w:rPr>
      </w:pPr>
      <w:r w:rsidRPr="00B31A2D">
        <w:rPr>
          <w:rFonts w:asciiTheme="minorHAnsi" w:hAnsiTheme="minorHAnsi"/>
        </w:rPr>
        <w:t>“Negative Lists</w:t>
      </w:r>
      <w:proofErr w:type="gramStart"/>
      <w:r w:rsidRPr="00B31A2D">
        <w:rPr>
          <w:rFonts w:asciiTheme="minorHAnsi" w:hAnsiTheme="minorHAnsi"/>
        </w:rPr>
        <w:t>” :</w:t>
      </w:r>
      <w:proofErr w:type="gramEnd"/>
    </w:p>
    <w:p w14:paraId="7C6C8507" w14:textId="77777777" w:rsidR="00E46D13" w:rsidRPr="00B31A2D" w:rsidRDefault="00E46D13" w:rsidP="00E46D13">
      <w:pPr>
        <w:pStyle w:val="ListParagraph"/>
        <w:numPr>
          <w:ilvl w:val="0"/>
          <w:numId w:val="13"/>
        </w:numPr>
        <w:rPr>
          <w:rFonts w:asciiTheme="minorHAnsi" w:hAnsiTheme="minorHAnsi"/>
        </w:rPr>
      </w:pPr>
      <w:r w:rsidRPr="00B31A2D">
        <w:rPr>
          <w:rFonts w:asciiTheme="minorHAnsi" w:hAnsiTheme="minorHAnsi"/>
        </w:rPr>
        <w:t>“QPQ”</w:t>
      </w:r>
    </w:p>
    <w:p w14:paraId="6A38660F" w14:textId="77777777" w:rsidR="00E46D13" w:rsidRPr="00B31A2D" w:rsidRDefault="00E46D13" w:rsidP="00E46D13">
      <w:pPr>
        <w:pStyle w:val="ListParagraph"/>
        <w:numPr>
          <w:ilvl w:val="0"/>
          <w:numId w:val="13"/>
        </w:numPr>
        <w:rPr>
          <w:rFonts w:asciiTheme="minorHAnsi" w:hAnsiTheme="minorHAnsi"/>
        </w:rPr>
      </w:pPr>
      <w:r w:rsidRPr="00B31A2D">
        <w:rPr>
          <w:rFonts w:asciiTheme="minorHAnsi" w:hAnsiTheme="minorHAnsi"/>
        </w:rPr>
        <w:t>“Sabotage and-or Spying” standard:</w:t>
      </w:r>
    </w:p>
    <w:p w14:paraId="10B04BDB" w14:textId="77777777" w:rsidR="00E46D13" w:rsidRPr="00B31A2D" w:rsidRDefault="00E46D13" w:rsidP="00E46D13">
      <w:pPr>
        <w:pStyle w:val="ListParagraph"/>
        <w:numPr>
          <w:ilvl w:val="0"/>
          <w:numId w:val="13"/>
        </w:numPr>
        <w:rPr>
          <w:rFonts w:asciiTheme="minorHAnsi" w:hAnsiTheme="minorHAnsi"/>
        </w:rPr>
      </w:pPr>
      <w:r w:rsidRPr="00B31A2D">
        <w:rPr>
          <w:rFonts w:asciiTheme="minorHAnsi" w:hAnsiTheme="minorHAnsi"/>
        </w:rPr>
        <w:t>“Technology Leakage” standard:</w:t>
      </w:r>
    </w:p>
    <w:p w14:paraId="565AD471" w14:textId="77777777" w:rsidR="00166917" w:rsidRDefault="00166917" w:rsidP="00B55AD5">
      <w:pPr>
        <w:rPr>
          <w:rFonts w:asciiTheme="minorHAnsi" w:hAnsiTheme="minorHAnsi"/>
        </w:rPr>
      </w:pPr>
    </w:p>
    <w:p w14:paraId="7594E29E" w14:textId="77777777" w:rsidR="00B31A2D" w:rsidRDefault="00B31A2D" w:rsidP="00B55AD5">
      <w:pPr>
        <w:rPr>
          <w:rFonts w:asciiTheme="minorHAnsi" w:hAnsiTheme="minorHAnsi"/>
        </w:rPr>
      </w:pPr>
      <w:r>
        <w:rPr>
          <w:rFonts w:asciiTheme="minorHAnsi" w:hAnsiTheme="minorHAnsi"/>
        </w:rPr>
        <w:t xml:space="preserve">**Free tip – plan text #3 is (by far) the trickiest one to understand. </w:t>
      </w:r>
      <w:proofErr w:type="gramStart"/>
      <w:r>
        <w:rPr>
          <w:rFonts w:asciiTheme="minorHAnsi" w:hAnsiTheme="minorHAnsi"/>
        </w:rPr>
        <w:t>The best way to grasp some of the terminology in that plan text is to re-read the solvency card in the 1AC from Moran in 2015.</w:t>
      </w:r>
      <w:proofErr w:type="gramEnd"/>
      <w:r>
        <w:rPr>
          <w:rFonts w:asciiTheme="minorHAnsi" w:hAnsiTheme="minorHAnsi"/>
        </w:rPr>
        <w:t xml:space="preserve"> </w:t>
      </w:r>
    </w:p>
    <w:p w14:paraId="6BC6B2FE" w14:textId="77777777" w:rsidR="00B31A2D" w:rsidRPr="00B31A2D" w:rsidRDefault="00B31A2D" w:rsidP="00B55AD5">
      <w:pPr>
        <w:rPr>
          <w:rFonts w:asciiTheme="minorHAnsi" w:hAnsiTheme="minorHAnsi"/>
        </w:rPr>
      </w:pPr>
    </w:p>
    <w:p w14:paraId="40CDB42F" w14:textId="77777777" w:rsidR="00E46D13" w:rsidRPr="00B31A2D" w:rsidRDefault="00E46D13" w:rsidP="00E46D13">
      <w:pPr>
        <w:pStyle w:val="Heading4"/>
        <w:rPr>
          <w:rFonts w:asciiTheme="minorHAnsi" w:hAnsiTheme="minorHAnsi"/>
        </w:rPr>
      </w:pPr>
      <w:r w:rsidRPr="00B31A2D">
        <w:rPr>
          <w:rFonts w:asciiTheme="minorHAnsi" w:hAnsiTheme="minorHAnsi"/>
        </w:rPr>
        <w:t xml:space="preserve">Second – for each plan text, type-in how it differs from the one above it. </w:t>
      </w:r>
    </w:p>
    <w:p w14:paraId="2E8636EF" w14:textId="77777777" w:rsidR="00E46D13" w:rsidRPr="00B31A2D" w:rsidRDefault="00E46D13" w:rsidP="00B55AD5">
      <w:pPr>
        <w:rPr>
          <w:rFonts w:asciiTheme="minorHAnsi" w:hAnsiTheme="minorHAnsi"/>
        </w:rPr>
      </w:pPr>
      <w:r w:rsidRPr="00B31A2D">
        <w:rPr>
          <w:rFonts w:asciiTheme="minorHAnsi" w:hAnsiTheme="minorHAnsi"/>
        </w:rPr>
        <w:t xml:space="preserve">As you document the differences, think of which plan texts are </w:t>
      </w:r>
      <w:proofErr w:type="gramStart"/>
      <w:r w:rsidRPr="00B31A2D">
        <w:rPr>
          <w:rFonts w:asciiTheme="minorHAnsi" w:hAnsiTheme="minorHAnsi"/>
        </w:rPr>
        <w:t>more-strategic</w:t>
      </w:r>
      <w:proofErr w:type="gramEnd"/>
      <w:r w:rsidRPr="00B31A2D">
        <w:rPr>
          <w:rFonts w:asciiTheme="minorHAnsi" w:hAnsiTheme="minorHAnsi"/>
        </w:rPr>
        <w:t xml:space="preserve"> and which are less-strategic. </w:t>
      </w:r>
    </w:p>
    <w:p w14:paraId="6DF629B7" w14:textId="77777777" w:rsidR="000573F9" w:rsidRPr="00B31A2D" w:rsidRDefault="000573F9" w:rsidP="00B55AD5">
      <w:pPr>
        <w:rPr>
          <w:rFonts w:asciiTheme="minorHAnsi" w:hAnsiTheme="minorHAnsi"/>
        </w:rPr>
      </w:pPr>
    </w:p>
    <w:p w14:paraId="17AB48D8" w14:textId="77777777" w:rsidR="00E46D13" w:rsidRPr="00B31A2D" w:rsidRDefault="00E46D13" w:rsidP="00E46D13">
      <w:pPr>
        <w:pStyle w:val="Heading4"/>
        <w:rPr>
          <w:rFonts w:asciiTheme="minorHAnsi" w:hAnsiTheme="minorHAnsi"/>
        </w:rPr>
      </w:pPr>
      <w:r w:rsidRPr="00B31A2D">
        <w:rPr>
          <w:rFonts w:asciiTheme="minorHAnsi" w:hAnsiTheme="minorHAnsi"/>
        </w:rPr>
        <w:t xml:space="preserve">Third – conclude by thinking which plan text you would choose if you were Affirmative. </w:t>
      </w:r>
    </w:p>
    <w:p w14:paraId="21164795" w14:textId="77777777" w:rsidR="00E46D13" w:rsidRPr="00B31A2D" w:rsidRDefault="00E46D13" w:rsidP="00B55AD5">
      <w:pPr>
        <w:rPr>
          <w:rFonts w:asciiTheme="minorHAnsi" w:hAnsiTheme="minorHAnsi"/>
        </w:rPr>
      </w:pPr>
      <w:r w:rsidRPr="00B31A2D">
        <w:rPr>
          <w:rFonts w:asciiTheme="minorHAnsi" w:hAnsiTheme="minorHAnsi"/>
        </w:rPr>
        <w:t xml:space="preserve">Your answer to these questions can start a discussion about both the starter pack and all of the different Aff approaches to the topic. </w:t>
      </w:r>
    </w:p>
    <w:p w14:paraId="6EC4F30C" w14:textId="77777777" w:rsidR="00E46D13" w:rsidRPr="00B31A2D" w:rsidRDefault="00E46D13" w:rsidP="00B55AD5">
      <w:pPr>
        <w:rPr>
          <w:rFonts w:asciiTheme="minorHAnsi" w:hAnsiTheme="minorHAnsi"/>
        </w:rPr>
      </w:pPr>
    </w:p>
    <w:p w14:paraId="14ACFDFC" w14:textId="77777777" w:rsidR="000573F9" w:rsidRPr="00B31A2D" w:rsidRDefault="000573F9" w:rsidP="00B55AD5">
      <w:pPr>
        <w:rPr>
          <w:rFonts w:asciiTheme="minorHAnsi" w:hAnsiTheme="minorHAnsi"/>
        </w:rPr>
      </w:pPr>
    </w:p>
    <w:p w14:paraId="4B98724E" w14:textId="77777777" w:rsidR="00151BA9" w:rsidRPr="00B31A2D" w:rsidRDefault="00151BA9" w:rsidP="00151BA9">
      <w:pPr>
        <w:pStyle w:val="Heading3"/>
        <w:rPr>
          <w:rFonts w:asciiTheme="minorHAnsi" w:hAnsiTheme="minorHAnsi"/>
        </w:rPr>
      </w:pPr>
      <w:r w:rsidRPr="00B31A2D">
        <w:rPr>
          <w:rFonts w:asciiTheme="minorHAnsi" w:hAnsiTheme="minorHAnsi"/>
        </w:rPr>
        <w:t>Plans</w:t>
      </w:r>
    </w:p>
    <w:p w14:paraId="3265F84C" w14:textId="77777777" w:rsidR="00151BA9" w:rsidRPr="00B31A2D" w:rsidRDefault="00151BA9" w:rsidP="00151BA9">
      <w:pPr>
        <w:rPr>
          <w:rFonts w:asciiTheme="minorHAnsi" w:hAnsiTheme="minorHAnsi"/>
        </w:rPr>
      </w:pPr>
    </w:p>
    <w:p w14:paraId="0CF34CE9" w14:textId="77777777" w:rsidR="00151BA9" w:rsidRPr="00B31A2D" w:rsidRDefault="00151BA9" w:rsidP="00151BA9">
      <w:pPr>
        <w:rPr>
          <w:rFonts w:asciiTheme="minorHAnsi" w:hAnsiTheme="minorHAnsi"/>
        </w:rPr>
      </w:pPr>
    </w:p>
    <w:p w14:paraId="6CDA3D31" w14:textId="77777777" w:rsidR="00E60CE9" w:rsidRPr="00B31A2D" w:rsidRDefault="00E60CE9" w:rsidP="00E60CE9">
      <w:pPr>
        <w:pStyle w:val="Heading4"/>
        <w:rPr>
          <w:rFonts w:asciiTheme="minorHAnsi" w:hAnsiTheme="minorHAnsi"/>
        </w:rPr>
      </w:pPr>
      <w:r w:rsidRPr="00B31A2D">
        <w:rPr>
          <w:rFonts w:asciiTheme="minorHAnsi" w:hAnsiTheme="minorHAnsi"/>
        </w:rPr>
        <w:t>Plan Option #1:</w:t>
      </w:r>
    </w:p>
    <w:p w14:paraId="0B6A63A2" w14:textId="77777777" w:rsidR="00E60CE9" w:rsidRPr="00B31A2D" w:rsidRDefault="00E60CE9" w:rsidP="00E60CE9">
      <w:pPr>
        <w:rPr>
          <w:rFonts w:asciiTheme="minorHAnsi" w:hAnsiTheme="minorHAnsi"/>
        </w:rPr>
      </w:pPr>
    </w:p>
    <w:p w14:paraId="0B7D07CF" w14:textId="77777777" w:rsidR="00E60CE9" w:rsidRPr="00B31A2D" w:rsidRDefault="00E60CE9" w:rsidP="00E60CE9">
      <w:pPr>
        <w:rPr>
          <w:rFonts w:asciiTheme="minorHAnsi" w:hAnsiTheme="minorHAnsi"/>
        </w:rPr>
      </w:pPr>
      <w:r w:rsidRPr="00B31A2D">
        <w:rPr>
          <w:rFonts w:asciiTheme="minorHAnsi" w:hAnsiTheme="minorHAnsi"/>
        </w:rPr>
        <w:t xml:space="preserve">The United States federal government should substantially increase its economic and/or diplomatic engagement by requiring that CFIUS reviews of investment projects from the People’s Republic of China be more transparent and fulfill a standard of most favored nation, non-discriminatory treatment. </w:t>
      </w:r>
    </w:p>
    <w:p w14:paraId="56A14E63" w14:textId="77777777" w:rsidR="00E60CE9" w:rsidRPr="00B31A2D" w:rsidRDefault="00E60CE9" w:rsidP="00E60CE9">
      <w:pPr>
        <w:rPr>
          <w:rFonts w:asciiTheme="minorHAnsi" w:hAnsiTheme="minorHAnsi"/>
        </w:rPr>
      </w:pPr>
    </w:p>
    <w:p w14:paraId="05492308" w14:textId="77777777" w:rsidR="00E60CE9" w:rsidRPr="00B31A2D" w:rsidRDefault="00E60CE9" w:rsidP="00E60CE9">
      <w:pPr>
        <w:pStyle w:val="Heading4"/>
        <w:rPr>
          <w:rFonts w:asciiTheme="minorHAnsi" w:hAnsiTheme="minorHAnsi"/>
        </w:rPr>
      </w:pPr>
      <w:r w:rsidRPr="00B31A2D">
        <w:rPr>
          <w:rFonts w:asciiTheme="minorHAnsi" w:hAnsiTheme="minorHAnsi"/>
        </w:rPr>
        <w:t>Plan Option #2:</w:t>
      </w:r>
    </w:p>
    <w:p w14:paraId="61D18F12" w14:textId="77777777" w:rsidR="00E60CE9" w:rsidRPr="00B31A2D" w:rsidRDefault="00E60CE9" w:rsidP="00E60CE9">
      <w:pPr>
        <w:rPr>
          <w:rFonts w:asciiTheme="minorHAnsi" w:hAnsiTheme="minorHAnsi"/>
        </w:rPr>
      </w:pPr>
    </w:p>
    <w:p w14:paraId="3F6A82FA" w14:textId="77777777" w:rsidR="00E60CE9" w:rsidRPr="00B31A2D" w:rsidRDefault="00E60CE9" w:rsidP="00E60CE9">
      <w:pPr>
        <w:rPr>
          <w:rFonts w:asciiTheme="minorHAnsi" w:hAnsiTheme="minorHAnsi"/>
        </w:rPr>
      </w:pPr>
      <w:r w:rsidRPr="00B31A2D">
        <w:rPr>
          <w:rFonts w:asciiTheme="minorHAnsi" w:hAnsiTheme="minorHAnsi"/>
        </w:rPr>
        <w:t xml:space="preserve">CFIUS reviews of investment projects from China should enhance transparency and fulfill a standard of most favored nation, non-discriminatory treatment. </w:t>
      </w:r>
    </w:p>
    <w:p w14:paraId="742F77B3" w14:textId="77777777" w:rsidR="00E60CE9" w:rsidRPr="00B31A2D" w:rsidRDefault="00E60CE9" w:rsidP="00E60CE9">
      <w:pPr>
        <w:rPr>
          <w:rFonts w:asciiTheme="minorHAnsi" w:hAnsiTheme="minorHAnsi"/>
        </w:rPr>
      </w:pPr>
    </w:p>
    <w:p w14:paraId="5C1007C9" w14:textId="77777777" w:rsidR="00E60CE9" w:rsidRPr="00B31A2D" w:rsidRDefault="00E60CE9" w:rsidP="00E60CE9">
      <w:pPr>
        <w:pStyle w:val="Heading4"/>
        <w:rPr>
          <w:rFonts w:asciiTheme="minorHAnsi" w:hAnsiTheme="minorHAnsi"/>
        </w:rPr>
      </w:pPr>
      <w:r w:rsidRPr="00B31A2D">
        <w:rPr>
          <w:rFonts w:asciiTheme="minorHAnsi" w:hAnsiTheme="minorHAnsi"/>
        </w:rPr>
        <w:t>Plan Option #3:</w:t>
      </w:r>
    </w:p>
    <w:p w14:paraId="6E078A4D" w14:textId="77777777" w:rsidR="00E60CE9" w:rsidRPr="00B31A2D" w:rsidRDefault="00E60CE9" w:rsidP="00E60CE9">
      <w:pPr>
        <w:rPr>
          <w:rFonts w:asciiTheme="minorHAnsi" w:hAnsiTheme="minorHAnsi"/>
        </w:rPr>
      </w:pPr>
    </w:p>
    <w:p w14:paraId="32519579" w14:textId="77777777" w:rsidR="00E60CE9" w:rsidRPr="00B31A2D" w:rsidRDefault="00E60CE9" w:rsidP="00E60CE9">
      <w:pPr>
        <w:rPr>
          <w:rFonts w:asciiTheme="minorHAnsi" w:hAnsiTheme="minorHAnsi"/>
        </w:rPr>
      </w:pPr>
      <w:r w:rsidRPr="00B31A2D">
        <w:rPr>
          <w:rFonts w:asciiTheme="minorHAnsi" w:hAnsiTheme="minorHAnsi"/>
        </w:rPr>
        <w:t xml:space="preserve">CFIUS should limit its criteria for impeding investment projects </w:t>
      </w:r>
      <w:r w:rsidR="00BF631C" w:rsidRPr="00B31A2D">
        <w:rPr>
          <w:rFonts w:asciiTheme="minorHAnsi" w:hAnsiTheme="minorHAnsi"/>
        </w:rPr>
        <w:t>from Chinese firms</w:t>
      </w:r>
      <w:r w:rsidRPr="00B31A2D">
        <w:rPr>
          <w:rFonts w:asciiTheme="minorHAnsi" w:hAnsiTheme="minorHAnsi"/>
        </w:rPr>
        <w:t xml:space="preserve"> to instances where one or more of the following criteria can be substantiated:</w:t>
      </w:r>
    </w:p>
    <w:p w14:paraId="7EE01334" w14:textId="77777777" w:rsidR="00E60CE9" w:rsidRPr="00B31A2D" w:rsidRDefault="00E60CE9" w:rsidP="00E60CE9">
      <w:pPr>
        <w:pStyle w:val="ListParagraph"/>
        <w:numPr>
          <w:ilvl w:val="0"/>
          <w:numId w:val="11"/>
        </w:numPr>
        <w:rPr>
          <w:rFonts w:asciiTheme="minorHAnsi" w:hAnsiTheme="minorHAnsi"/>
        </w:rPr>
      </w:pPr>
      <w:r w:rsidRPr="00B31A2D">
        <w:rPr>
          <w:rFonts w:asciiTheme="minorHAnsi" w:hAnsiTheme="minorHAnsi"/>
          <w:i/>
          <w:u w:val="single"/>
        </w:rPr>
        <w:t>“</w:t>
      </w:r>
      <w:proofErr w:type="gramStart"/>
      <w:r w:rsidRPr="00B31A2D">
        <w:rPr>
          <w:rFonts w:asciiTheme="minorHAnsi" w:hAnsiTheme="minorHAnsi"/>
          <w:i/>
          <w:u w:val="single"/>
        </w:rPr>
        <w:t>critical</w:t>
      </w:r>
      <w:proofErr w:type="gramEnd"/>
      <w:r w:rsidRPr="00B31A2D">
        <w:rPr>
          <w:rFonts w:asciiTheme="minorHAnsi" w:hAnsiTheme="minorHAnsi"/>
          <w:i/>
          <w:u w:val="single"/>
        </w:rPr>
        <w:t xml:space="preserve"> supply”</w:t>
      </w:r>
      <w:r w:rsidRPr="00B31A2D">
        <w:rPr>
          <w:rFonts w:asciiTheme="minorHAnsi" w:hAnsiTheme="minorHAnsi"/>
        </w:rPr>
        <w:t xml:space="preserve"> would be placed in jeopardy; </w:t>
      </w:r>
    </w:p>
    <w:p w14:paraId="754DA055" w14:textId="77777777" w:rsidR="00E60CE9" w:rsidRPr="00B31A2D" w:rsidRDefault="00843F2E" w:rsidP="00E60CE9">
      <w:pPr>
        <w:pStyle w:val="ListParagraph"/>
        <w:numPr>
          <w:ilvl w:val="0"/>
          <w:numId w:val="11"/>
        </w:numPr>
        <w:rPr>
          <w:rFonts w:asciiTheme="minorHAnsi" w:hAnsiTheme="minorHAnsi"/>
        </w:rPr>
      </w:pPr>
      <w:proofErr w:type="gramStart"/>
      <w:r w:rsidRPr="00B31A2D">
        <w:rPr>
          <w:rFonts w:asciiTheme="minorHAnsi" w:hAnsiTheme="minorHAnsi"/>
        </w:rPr>
        <w:t>a</w:t>
      </w:r>
      <w:proofErr w:type="gramEnd"/>
      <w:r w:rsidRPr="00B31A2D">
        <w:rPr>
          <w:rFonts w:asciiTheme="minorHAnsi" w:hAnsiTheme="minorHAnsi"/>
        </w:rPr>
        <w:t xml:space="preserve"> significant risk of</w:t>
      </w:r>
      <w:r w:rsidRPr="00B31A2D">
        <w:rPr>
          <w:rFonts w:asciiTheme="minorHAnsi" w:hAnsiTheme="minorHAnsi"/>
          <w:i/>
          <w:u w:val="single"/>
        </w:rPr>
        <w:t xml:space="preserve"> </w:t>
      </w:r>
      <w:r w:rsidR="00E60CE9" w:rsidRPr="00B31A2D">
        <w:rPr>
          <w:rFonts w:asciiTheme="minorHAnsi" w:hAnsiTheme="minorHAnsi"/>
          <w:i/>
          <w:u w:val="single"/>
        </w:rPr>
        <w:t>“technology leakage”</w:t>
      </w:r>
      <w:r w:rsidR="00E60CE9" w:rsidRPr="00B31A2D">
        <w:rPr>
          <w:rFonts w:asciiTheme="minorHAnsi" w:hAnsiTheme="minorHAnsi"/>
        </w:rPr>
        <w:t xml:space="preserve"> </w:t>
      </w:r>
      <w:r w:rsidRPr="00B31A2D">
        <w:rPr>
          <w:rFonts w:asciiTheme="minorHAnsi" w:hAnsiTheme="minorHAnsi"/>
        </w:rPr>
        <w:t>exists</w:t>
      </w:r>
      <w:r w:rsidR="00E60CE9" w:rsidRPr="00B31A2D">
        <w:rPr>
          <w:rFonts w:asciiTheme="minorHAnsi" w:hAnsiTheme="minorHAnsi"/>
        </w:rPr>
        <w:t>;</w:t>
      </w:r>
    </w:p>
    <w:p w14:paraId="3E0CD331" w14:textId="77777777" w:rsidR="00E60CE9" w:rsidRPr="00B31A2D" w:rsidRDefault="00E60CE9" w:rsidP="00E60CE9">
      <w:pPr>
        <w:pStyle w:val="ListParagraph"/>
        <w:numPr>
          <w:ilvl w:val="0"/>
          <w:numId w:val="11"/>
        </w:numPr>
        <w:rPr>
          <w:rFonts w:asciiTheme="minorHAnsi" w:hAnsiTheme="minorHAnsi"/>
        </w:rPr>
      </w:pPr>
      <w:proofErr w:type="gramStart"/>
      <w:r w:rsidRPr="00B31A2D">
        <w:rPr>
          <w:rFonts w:asciiTheme="minorHAnsi" w:hAnsiTheme="minorHAnsi"/>
        </w:rPr>
        <w:t>a</w:t>
      </w:r>
      <w:proofErr w:type="gramEnd"/>
      <w:r w:rsidRPr="00B31A2D">
        <w:rPr>
          <w:rFonts w:asciiTheme="minorHAnsi" w:hAnsiTheme="minorHAnsi"/>
        </w:rPr>
        <w:t xml:space="preserve"> rigorous investigation confirms a risk of </w:t>
      </w:r>
      <w:r w:rsidRPr="00B31A2D">
        <w:rPr>
          <w:rFonts w:asciiTheme="minorHAnsi" w:hAnsiTheme="minorHAnsi"/>
          <w:i/>
          <w:u w:val="single"/>
        </w:rPr>
        <w:t xml:space="preserve">“sabotage </w:t>
      </w:r>
      <w:r w:rsidR="00BF631C" w:rsidRPr="00B31A2D">
        <w:rPr>
          <w:rFonts w:asciiTheme="minorHAnsi" w:hAnsiTheme="minorHAnsi"/>
          <w:i/>
          <w:u w:val="single"/>
        </w:rPr>
        <w:t>and-</w:t>
      </w:r>
      <w:r w:rsidRPr="00B31A2D">
        <w:rPr>
          <w:rFonts w:asciiTheme="minorHAnsi" w:hAnsiTheme="minorHAnsi"/>
          <w:i/>
          <w:u w:val="single"/>
        </w:rPr>
        <w:t>or spying”</w:t>
      </w:r>
      <w:r w:rsidRPr="00B31A2D">
        <w:rPr>
          <w:rFonts w:asciiTheme="minorHAnsi" w:hAnsiTheme="minorHAnsi"/>
        </w:rPr>
        <w:t>;</w:t>
      </w:r>
    </w:p>
    <w:p w14:paraId="0D0ED173" w14:textId="77777777" w:rsidR="00E60CE9" w:rsidRPr="00B31A2D" w:rsidRDefault="00E60CE9" w:rsidP="00E60CE9">
      <w:pPr>
        <w:rPr>
          <w:rFonts w:asciiTheme="minorHAnsi" w:hAnsiTheme="minorHAnsi"/>
        </w:rPr>
      </w:pPr>
      <w:r w:rsidRPr="00B31A2D">
        <w:rPr>
          <w:rFonts w:asciiTheme="minorHAnsi" w:hAnsiTheme="minorHAnsi"/>
        </w:rPr>
        <w:t>CFIUS reviews should apply a most favored nation, non-discriminatory standard to projects from Chinese firms. In instances where an investment is denied, unclassified documents t</w:t>
      </w:r>
      <w:r w:rsidR="00BF631C" w:rsidRPr="00B31A2D">
        <w:rPr>
          <w:rFonts w:asciiTheme="minorHAnsi" w:hAnsiTheme="minorHAnsi"/>
        </w:rPr>
        <w:t>he</w:t>
      </w:r>
      <w:r w:rsidRPr="00B31A2D">
        <w:rPr>
          <w:rFonts w:asciiTheme="minorHAnsi" w:hAnsiTheme="minorHAnsi"/>
        </w:rPr>
        <w:t xml:space="preserve"> outlining the basis of denial should be made available to Chinese firms. </w:t>
      </w:r>
    </w:p>
    <w:p w14:paraId="0C85E9AB" w14:textId="77777777" w:rsidR="00E60CE9" w:rsidRPr="00B31A2D" w:rsidRDefault="00E60CE9" w:rsidP="00E60CE9">
      <w:pPr>
        <w:rPr>
          <w:rFonts w:asciiTheme="minorHAnsi" w:hAnsiTheme="minorHAnsi"/>
        </w:rPr>
      </w:pPr>
    </w:p>
    <w:p w14:paraId="08620424" w14:textId="77777777" w:rsidR="00E60CE9" w:rsidRPr="00B31A2D" w:rsidRDefault="00E60CE9" w:rsidP="00E60CE9">
      <w:pPr>
        <w:pStyle w:val="Heading4"/>
        <w:rPr>
          <w:rFonts w:asciiTheme="minorHAnsi" w:hAnsiTheme="minorHAnsi"/>
        </w:rPr>
      </w:pPr>
      <w:r w:rsidRPr="00B31A2D">
        <w:rPr>
          <w:rFonts w:asciiTheme="minorHAnsi" w:hAnsiTheme="minorHAnsi"/>
        </w:rPr>
        <w:t>Plan Option #4:</w:t>
      </w:r>
    </w:p>
    <w:p w14:paraId="33458357" w14:textId="77777777" w:rsidR="00E60CE9" w:rsidRPr="00B31A2D" w:rsidRDefault="00E60CE9" w:rsidP="00E60CE9">
      <w:pPr>
        <w:rPr>
          <w:rFonts w:asciiTheme="minorHAnsi" w:hAnsiTheme="minorHAnsi"/>
        </w:rPr>
      </w:pPr>
      <w:r w:rsidRPr="00B31A2D">
        <w:rPr>
          <w:rFonts w:asciiTheme="minorHAnsi" w:hAnsiTheme="minorHAnsi"/>
        </w:rPr>
        <w:t>The United States federal government should end CFIUS review of investment projects from the People’s Republic of China.</w:t>
      </w:r>
    </w:p>
    <w:p w14:paraId="0CCC652B" w14:textId="77777777" w:rsidR="00E60CE9" w:rsidRPr="00B31A2D" w:rsidRDefault="00E60CE9" w:rsidP="00E60CE9">
      <w:pPr>
        <w:rPr>
          <w:rFonts w:asciiTheme="minorHAnsi" w:hAnsiTheme="minorHAnsi"/>
        </w:rPr>
      </w:pPr>
    </w:p>
    <w:p w14:paraId="1851DDD1" w14:textId="77777777" w:rsidR="00D61516" w:rsidRPr="00B31A2D" w:rsidRDefault="00D61516" w:rsidP="00D61516">
      <w:pPr>
        <w:pStyle w:val="Heading4"/>
        <w:rPr>
          <w:rFonts w:asciiTheme="minorHAnsi" w:hAnsiTheme="minorHAnsi"/>
        </w:rPr>
      </w:pPr>
      <w:r w:rsidRPr="00B31A2D">
        <w:rPr>
          <w:rFonts w:asciiTheme="minorHAnsi" w:hAnsiTheme="minorHAnsi"/>
        </w:rPr>
        <w:t>Plan Option #5:</w:t>
      </w:r>
    </w:p>
    <w:p w14:paraId="17B76170" w14:textId="77777777" w:rsidR="00D61516" w:rsidRPr="00B31A2D" w:rsidRDefault="00D61516" w:rsidP="00D61516">
      <w:pPr>
        <w:rPr>
          <w:rFonts w:asciiTheme="minorHAnsi" w:hAnsiTheme="minorHAnsi"/>
        </w:rPr>
      </w:pPr>
      <w:r w:rsidRPr="00B31A2D">
        <w:rPr>
          <w:rFonts w:asciiTheme="minorHAnsi" w:hAnsiTheme="minorHAnsi"/>
        </w:rPr>
        <w:t xml:space="preserve">The United States federal government should accede to the terms of the US-China bilateral investment accord most-recently advanced by Chinese negotiators. </w:t>
      </w:r>
    </w:p>
    <w:p w14:paraId="7121B63D" w14:textId="77777777" w:rsidR="00D61516" w:rsidRPr="00B31A2D" w:rsidRDefault="00D61516" w:rsidP="00E60CE9">
      <w:pPr>
        <w:rPr>
          <w:rFonts w:asciiTheme="minorHAnsi" w:hAnsiTheme="minorHAnsi"/>
        </w:rPr>
      </w:pPr>
    </w:p>
    <w:p w14:paraId="355936F9" w14:textId="77777777" w:rsidR="00E60CE9" w:rsidRPr="00B31A2D" w:rsidRDefault="00E60CE9" w:rsidP="00E60CE9">
      <w:pPr>
        <w:pStyle w:val="Heading4"/>
        <w:rPr>
          <w:rFonts w:asciiTheme="minorHAnsi" w:hAnsiTheme="minorHAnsi"/>
        </w:rPr>
      </w:pPr>
      <w:r w:rsidRPr="00B31A2D">
        <w:rPr>
          <w:rFonts w:asciiTheme="minorHAnsi" w:hAnsiTheme="minorHAnsi"/>
        </w:rPr>
        <w:t xml:space="preserve">Plan Option </w:t>
      </w:r>
      <w:r w:rsidR="00D61516" w:rsidRPr="00B31A2D">
        <w:rPr>
          <w:rFonts w:asciiTheme="minorHAnsi" w:hAnsiTheme="minorHAnsi"/>
        </w:rPr>
        <w:t>#6</w:t>
      </w:r>
      <w:r w:rsidRPr="00B31A2D">
        <w:rPr>
          <w:rFonts w:asciiTheme="minorHAnsi" w:hAnsiTheme="minorHAnsi"/>
        </w:rPr>
        <w:t>:</w:t>
      </w:r>
    </w:p>
    <w:p w14:paraId="3A9ECF31" w14:textId="77777777" w:rsidR="00E60CE9" w:rsidRPr="00B31A2D" w:rsidRDefault="00E60CE9" w:rsidP="00E60CE9">
      <w:pPr>
        <w:rPr>
          <w:rFonts w:asciiTheme="minorHAnsi" w:hAnsiTheme="minorHAnsi"/>
        </w:rPr>
      </w:pPr>
    </w:p>
    <w:p w14:paraId="797F5161" w14:textId="77777777" w:rsidR="00E60CE9" w:rsidRPr="00B31A2D" w:rsidRDefault="00E60CE9" w:rsidP="00E60CE9">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finalize a Bilateral Investment Treaty with the United States. </w:t>
      </w:r>
    </w:p>
    <w:p w14:paraId="2461FA7D" w14:textId="77777777" w:rsidR="00E60CE9" w:rsidRPr="00B31A2D" w:rsidRDefault="00E60CE9" w:rsidP="00E60CE9">
      <w:pPr>
        <w:rPr>
          <w:rFonts w:asciiTheme="minorHAnsi" w:hAnsiTheme="minorHAnsi"/>
        </w:rPr>
      </w:pPr>
    </w:p>
    <w:p w14:paraId="5DD357D0" w14:textId="77777777" w:rsidR="00E60CE9" w:rsidRPr="00B31A2D" w:rsidRDefault="00E60CE9" w:rsidP="00E60CE9">
      <w:pPr>
        <w:pStyle w:val="Heading4"/>
        <w:rPr>
          <w:rFonts w:asciiTheme="minorHAnsi" w:hAnsiTheme="minorHAnsi"/>
        </w:rPr>
      </w:pPr>
      <w:r w:rsidRPr="00B31A2D">
        <w:rPr>
          <w:rFonts w:asciiTheme="minorHAnsi" w:hAnsiTheme="minorHAnsi"/>
        </w:rPr>
        <w:t>Plan Option #</w:t>
      </w:r>
      <w:r w:rsidR="00D61516" w:rsidRPr="00B31A2D">
        <w:rPr>
          <w:rFonts w:asciiTheme="minorHAnsi" w:hAnsiTheme="minorHAnsi"/>
        </w:rPr>
        <w:t>7</w:t>
      </w:r>
      <w:r w:rsidRPr="00B31A2D">
        <w:rPr>
          <w:rFonts w:asciiTheme="minorHAnsi" w:hAnsiTheme="minorHAnsi"/>
        </w:rPr>
        <w:t>:</w:t>
      </w:r>
    </w:p>
    <w:p w14:paraId="0FDCAE91" w14:textId="77777777" w:rsidR="00E60CE9" w:rsidRPr="00B31A2D" w:rsidRDefault="00E60CE9" w:rsidP="00E60CE9">
      <w:pPr>
        <w:rPr>
          <w:rFonts w:asciiTheme="minorHAnsi" w:hAnsiTheme="minorHAnsi"/>
        </w:rPr>
      </w:pPr>
    </w:p>
    <w:p w14:paraId="2021A8A6" w14:textId="77777777" w:rsidR="00E60CE9" w:rsidRPr="00B31A2D" w:rsidRDefault="00E60CE9" w:rsidP="00E60CE9">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finalize a Bilateral Investment Treaty with the United States. Should China agree, the United States should accede to the negotiated Bilateral Investment Treaty. </w:t>
      </w:r>
    </w:p>
    <w:p w14:paraId="464FB615" w14:textId="77777777" w:rsidR="00E60CE9" w:rsidRPr="00B31A2D" w:rsidRDefault="00E60CE9" w:rsidP="00E60CE9">
      <w:pPr>
        <w:rPr>
          <w:rFonts w:asciiTheme="minorHAnsi" w:hAnsiTheme="minorHAnsi"/>
        </w:rPr>
      </w:pPr>
    </w:p>
    <w:p w14:paraId="7B090BEE" w14:textId="77777777" w:rsidR="00E60CE9" w:rsidRPr="00B31A2D" w:rsidRDefault="00E60CE9" w:rsidP="00E60CE9">
      <w:pPr>
        <w:pStyle w:val="Heading4"/>
        <w:rPr>
          <w:rFonts w:asciiTheme="minorHAnsi" w:hAnsiTheme="minorHAnsi"/>
        </w:rPr>
      </w:pPr>
      <w:r w:rsidRPr="00B31A2D">
        <w:rPr>
          <w:rFonts w:asciiTheme="minorHAnsi" w:hAnsiTheme="minorHAnsi"/>
        </w:rPr>
        <w:t xml:space="preserve">Plan Option </w:t>
      </w:r>
      <w:r w:rsidR="00D61516" w:rsidRPr="00B31A2D">
        <w:rPr>
          <w:rFonts w:asciiTheme="minorHAnsi" w:hAnsiTheme="minorHAnsi"/>
        </w:rPr>
        <w:t>#8</w:t>
      </w:r>
      <w:r w:rsidRPr="00B31A2D">
        <w:rPr>
          <w:rFonts w:asciiTheme="minorHAnsi" w:hAnsiTheme="minorHAnsi"/>
        </w:rPr>
        <w:t>:</w:t>
      </w:r>
    </w:p>
    <w:p w14:paraId="251BB488" w14:textId="77777777" w:rsidR="00E60CE9" w:rsidRPr="00B31A2D" w:rsidRDefault="00E60CE9" w:rsidP="00E60CE9">
      <w:pPr>
        <w:rPr>
          <w:rFonts w:asciiTheme="minorHAnsi" w:hAnsiTheme="minorHAnsi"/>
        </w:rPr>
      </w:pPr>
    </w:p>
    <w:p w14:paraId="32E97DAE" w14:textId="77777777" w:rsidR="00E60CE9" w:rsidRPr="00B31A2D" w:rsidRDefault="00E60CE9" w:rsidP="00E60CE9">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further narrow its </w:t>
      </w:r>
      <w:r w:rsidRPr="00B31A2D">
        <w:rPr>
          <w:rFonts w:asciiTheme="minorHAnsi" w:hAnsiTheme="minorHAnsi"/>
          <w:i/>
          <w:u w:val="single"/>
        </w:rPr>
        <w:t>“negative list”</w:t>
      </w:r>
      <w:r w:rsidRPr="00B31A2D">
        <w:rPr>
          <w:rFonts w:asciiTheme="minorHAnsi" w:hAnsiTheme="minorHAnsi"/>
        </w:rPr>
        <w:t xml:space="preserve"> of sectors exempt from a Bilateral Investment Treaty with the United States. </w:t>
      </w:r>
    </w:p>
    <w:p w14:paraId="42873F7F" w14:textId="77777777" w:rsidR="00E60CE9" w:rsidRPr="00B31A2D" w:rsidRDefault="00E60CE9" w:rsidP="00E60CE9">
      <w:pPr>
        <w:rPr>
          <w:rFonts w:asciiTheme="minorHAnsi" w:hAnsiTheme="minorHAnsi"/>
        </w:rPr>
      </w:pPr>
    </w:p>
    <w:p w14:paraId="599BC952" w14:textId="77777777" w:rsidR="00E60CE9" w:rsidRPr="00B31A2D" w:rsidRDefault="00E60CE9" w:rsidP="00E60CE9">
      <w:pPr>
        <w:pStyle w:val="Heading4"/>
        <w:rPr>
          <w:rFonts w:asciiTheme="minorHAnsi" w:hAnsiTheme="minorHAnsi"/>
        </w:rPr>
      </w:pPr>
      <w:r w:rsidRPr="00B31A2D">
        <w:rPr>
          <w:rFonts w:asciiTheme="minorHAnsi" w:hAnsiTheme="minorHAnsi"/>
        </w:rPr>
        <w:t xml:space="preserve">Plan Option </w:t>
      </w:r>
      <w:r w:rsidR="00D61516" w:rsidRPr="00B31A2D">
        <w:rPr>
          <w:rFonts w:asciiTheme="minorHAnsi" w:hAnsiTheme="minorHAnsi"/>
        </w:rPr>
        <w:t>#9</w:t>
      </w:r>
      <w:r w:rsidRPr="00B31A2D">
        <w:rPr>
          <w:rFonts w:asciiTheme="minorHAnsi" w:hAnsiTheme="minorHAnsi"/>
        </w:rPr>
        <w:t>:</w:t>
      </w:r>
    </w:p>
    <w:p w14:paraId="488734FE" w14:textId="77777777" w:rsidR="00E60CE9" w:rsidRPr="00B31A2D" w:rsidRDefault="00E60CE9" w:rsidP="00E60CE9">
      <w:pPr>
        <w:rPr>
          <w:rFonts w:asciiTheme="minorHAnsi" w:hAnsiTheme="minorHAnsi"/>
        </w:rPr>
      </w:pPr>
    </w:p>
    <w:p w14:paraId="0608C4D3" w14:textId="77777777" w:rsidR="00E60CE9" w:rsidRPr="00B31A2D" w:rsidRDefault="00E60CE9" w:rsidP="00E60CE9">
      <w:pPr>
        <w:rPr>
          <w:rFonts w:asciiTheme="minorHAnsi" w:hAnsiTheme="minorHAnsi"/>
        </w:rPr>
      </w:pPr>
      <w:r w:rsidRPr="00B31A2D">
        <w:rPr>
          <w:rFonts w:asciiTheme="minorHAnsi" w:hAnsiTheme="minorHAnsi"/>
        </w:rPr>
        <w:t xml:space="preserve">The United States federal government should offer non-discriminatory and transparent CFIUS reviews of investment projects from China in exchange for China’s willingness to further narrow its </w:t>
      </w:r>
      <w:r w:rsidRPr="00B31A2D">
        <w:rPr>
          <w:rFonts w:asciiTheme="minorHAnsi" w:hAnsiTheme="minorHAnsi"/>
          <w:i/>
          <w:u w:val="single"/>
        </w:rPr>
        <w:t xml:space="preserve">“negative list” </w:t>
      </w:r>
      <w:r w:rsidRPr="00B31A2D">
        <w:rPr>
          <w:rFonts w:asciiTheme="minorHAnsi" w:hAnsiTheme="minorHAnsi"/>
        </w:rPr>
        <w:t xml:space="preserve">of sectors exempt from a Bilateral Investment Treaty with the United States. Should China agree, the United States should accede to the negotiated Bilateral Investment Treaty. </w:t>
      </w:r>
    </w:p>
    <w:p w14:paraId="1973903F" w14:textId="77777777" w:rsidR="00916BD7" w:rsidRPr="00B31A2D" w:rsidRDefault="00916BD7" w:rsidP="00151BA9">
      <w:pPr>
        <w:rPr>
          <w:rFonts w:asciiTheme="minorHAnsi" w:hAnsiTheme="minorHAnsi"/>
        </w:rPr>
      </w:pPr>
    </w:p>
    <w:p w14:paraId="01718035" w14:textId="77777777" w:rsidR="00916BD7" w:rsidRPr="00B31A2D" w:rsidRDefault="002D095B" w:rsidP="002D095B">
      <w:pPr>
        <w:pStyle w:val="Heading2"/>
        <w:rPr>
          <w:rFonts w:asciiTheme="minorHAnsi" w:hAnsiTheme="minorHAnsi"/>
        </w:rPr>
      </w:pPr>
      <w:r w:rsidRPr="00B31A2D">
        <w:rPr>
          <w:rFonts w:asciiTheme="minorHAnsi" w:hAnsiTheme="minorHAnsi"/>
        </w:rPr>
        <w:t>Solvency</w:t>
      </w:r>
    </w:p>
    <w:p w14:paraId="7A501105" w14:textId="77777777" w:rsidR="002D095B" w:rsidRPr="00B31A2D" w:rsidRDefault="002D095B" w:rsidP="002D095B">
      <w:pPr>
        <w:rPr>
          <w:rFonts w:asciiTheme="minorHAnsi" w:hAnsiTheme="minorHAnsi"/>
        </w:rPr>
      </w:pPr>
    </w:p>
    <w:p w14:paraId="6CA9ED9E" w14:textId="77777777" w:rsidR="00916BD7" w:rsidRPr="00B31A2D" w:rsidRDefault="00916BD7" w:rsidP="00916BD7">
      <w:pPr>
        <w:pStyle w:val="Heading3"/>
        <w:rPr>
          <w:rFonts w:asciiTheme="minorHAnsi" w:hAnsiTheme="minorHAnsi"/>
        </w:rPr>
      </w:pPr>
      <w:r w:rsidRPr="00B31A2D">
        <w:rPr>
          <w:rFonts w:asciiTheme="minorHAnsi" w:hAnsiTheme="minorHAnsi"/>
        </w:rPr>
        <w:t>Contention Four - Solvency</w:t>
      </w:r>
    </w:p>
    <w:p w14:paraId="4E0DB511" w14:textId="77777777" w:rsidR="00916BD7" w:rsidRPr="00B31A2D" w:rsidRDefault="00916BD7" w:rsidP="00916BD7">
      <w:pPr>
        <w:rPr>
          <w:rFonts w:asciiTheme="minorHAnsi" w:hAnsiTheme="minorHAnsi"/>
        </w:rPr>
      </w:pPr>
    </w:p>
    <w:p w14:paraId="7EE831F3" w14:textId="77777777" w:rsidR="00916BD7" w:rsidRPr="00B31A2D" w:rsidRDefault="00916BD7" w:rsidP="00916BD7">
      <w:pPr>
        <w:pStyle w:val="Heading4"/>
        <w:rPr>
          <w:rFonts w:asciiTheme="minorHAnsi" w:hAnsiTheme="minorHAnsi"/>
        </w:rPr>
      </w:pPr>
      <w:r w:rsidRPr="00B31A2D">
        <w:rPr>
          <w:rFonts w:asciiTheme="minorHAnsi" w:hAnsiTheme="minorHAnsi"/>
        </w:rPr>
        <w:t>Contention Four - Solvency</w:t>
      </w:r>
    </w:p>
    <w:p w14:paraId="2CD1433F" w14:textId="77777777" w:rsidR="00916BD7" w:rsidRPr="00B31A2D" w:rsidRDefault="00916BD7" w:rsidP="00916BD7">
      <w:pPr>
        <w:rPr>
          <w:rFonts w:asciiTheme="minorHAnsi" w:hAnsiTheme="minorHAnsi"/>
        </w:rPr>
      </w:pPr>
    </w:p>
    <w:p w14:paraId="730D870C" w14:textId="77777777" w:rsidR="00916BD7" w:rsidRPr="00B31A2D" w:rsidRDefault="00916BD7" w:rsidP="00916BD7">
      <w:pPr>
        <w:pStyle w:val="Heading4"/>
        <w:rPr>
          <w:rFonts w:asciiTheme="minorHAnsi" w:hAnsiTheme="minorHAnsi"/>
        </w:rPr>
      </w:pPr>
      <w:r w:rsidRPr="00B31A2D">
        <w:rPr>
          <w:rFonts w:asciiTheme="minorHAnsi" w:hAnsiTheme="minorHAnsi"/>
        </w:rPr>
        <w:t xml:space="preserve">It’s now or never for the BIT. US can’t keep pushing China for QPQ’s. A US concession on security reviews is key to solving. </w:t>
      </w:r>
    </w:p>
    <w:p w14:paraId="6902DC48" w14:textId="77777777" w:rsidR="00916BD7" w:rsidRPr="00B31A2D" w:rsidRDefault="00916BD7" w:rsidP="00916BD7">
      <w:pPr>
        <w:rPr>
          <w:rStyle w:val="Style13ptBold"/>
          <w:rFonts w:asciiTheme="minorHAnsi" w:hAnsiTheme="minorHAnsi"/>
        </w:rPr>
      </w:pPr>
      <w:r w:rsidRPr="00B31A2D">
        <w:rPr>
          <w:rStyle w:val="Style13ptBold"/>
          <w:rFonts w:asciiTheme="minorHAnsi" w:hAnsiTheme="minorHAnsi"/>
        </w:rPr>
        <w:t xml:space="preserve">Hu </w:t>
      </w:r>
      <w:r w:rsidRPr="00B31A2D">
        <w:rPr>
          <w:rFonts w:asciiTheme="minorHAnsi" w:hAnsiTheme="minorHAnsi"/>
          <w:sz w:val="18"/>
          <w:szCs w:val="18"/>
        </w:rPr>
        <w:t>– June 7th - ‘</w:t>
      </w:r>
      <w:r w:rsidRPr="00B31A2D">
        <w:rPr>
          <w:rStyle w:val="Style13ptBold"/>
          <w:rFonts w:asciiTheme="minorHAnsi" w:hAnsiTheme="minorHAnsi"/>
        </w:rPr>
        <w:t>16</w:t>
      </w:r>
    </w:p>
    <w:p w14:paraId="2DC998FD" w14:textId="77777777" w:rsidR="00916BD7" w:rsidRPr="00B31A2D" w:rsidRDefault="00916BD7" w:rsidP="00916BD7">
      <w:pPr>
        <w:rPr>
          <w:rFonts w:asciiTheme="minorHAnsi" w:hAnsiTheme="minorHAnsi"/>
          <w:sz w:val="18"/>
          <w:szCs w:val="18"/>
        </w:rPr>
      </w:pPr>
      <w:r w:rsidRPr="00B31A2D">
        <w:rPr>
          <w:rFonts w:asciiTheme="minorHAnsi" w:hAnsiTheme="minorHAnsi"/>
          <w:sz w:val="18"/>
          <w:szCs w:val="18"/>
        </w:rPr>
        <w:t>Hu Weijia is an analyst and reporter with the Global Times that writes for the newspaper’s Opinion Pages on matters concerning international and economic affairs.  – “US must meet China halfway to reach agreement in investment treaty negotiations” - Global Times, June 7</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http://www.globaltimes.cn/content/987281.shtml</w:t>
      </w:r>
    </w:p>
    <w:p w14:paraId="29FEEBCB" w14:textId="77777777" w:rsidR="00916BD7" w:rsidRPr="00B31A2D" w:rsidRDefault="00916BD7" w:rsidP="00916BD7">
      <w:pPr>
        <w:rPr>
          <w:rFonts w:asciiTheme="minorHAnsi" w:hAnsiTheme="minorHAnsi"/>
        </w:rPr>
      </w:pPr>
    </w:p>
    <w:p w14:paraId="33A881F8" w14:textId="77777777" w:rsidR="00916BD7" w:rsidRPr="00B31A2D" w:rsidRDefault="00916BD7" w:rsidP="00916BD7">
      <w:pPr>
        <w:rPr>
          <w:rStyle w:val="Emphasis"/>
          <w:rFonts w:asciiTheme="minorHAnsi" w:hAnsiTheme="minorHAnsi"/>
        </w:rPr>
      </w:pPr>
      <w:r w:rsidRPr="001407D3">
        <w:rPr>
          <w:rStyle w:val="StyleUnderline"/>
          <w:rFonts w:asciiTheme="minorHAnsi" w:hAnsiTheme="minorHAnsi"/>
          <w:highlight w:val="green"/>
        </w:rPr>
        <w:t xml:space="preserve">After years of negotiations, the </w:t>
      </w:r>
      <w:r w:rsidRPr="001407D3">
        <w:rPr>
          <w:rStyle w:val="Emphasis"/>
          <w:rFonts w:asciiTheme="minorHAnsi" w:hAnsiTheme="minorHAnsi"/>
          <w:highlight w:val="green"/>
        </w:rPr>
        <w:t>talks are now at a critical moment</w:t>
      </w:r>
      <w:r w:rsidRPr="00B31A2D">
        <w:rPr>
          <w:rStyle w:val="Emphasis"/>
          <w:rFonts w:asciiTheme="minorHAnsi" w:hAnsiTheme="minorHAnsi"/>
        </w:rPr>
        <w:t xml:space="preserve"> </w:t>
      </w:r>
      <w:r w:rsidRPr="001407D3">
        <w:rPr>
          <w:rStyle w:val="StyleUnderline"/>
          <w:rFonts w:asciiTheme="minorHAnsi" w:hAnsiTheme="minorHAnsi"/>
          <w:highlight w:val="green"/>
        </w:rPr>
        <w:t>as the two nations are expected to submit</w:t>
      </w:r>
      <w:r w:rsidRPr="00B31A2D">
        <w:rPr>
          <w:rFonts w:asciiTheme="minorHAnsi" w:hAnsiTheme="minorHAnsi"/>
          <w:sz w:val="16"/>
        </w:rPr>
        <w:t xml:space="preserve"> their </w:t>
      </w:r>
      <w:r w:rsidRPr="001407D3">
        <w:rPr>
          <w:rStyle w:val="StyleUnderline"/>
          <w:rFonts w:asciiTheme="minorHAnsi" w:hAnsiTheme="minorHAnsi"/>
          <w:highlight w:val="green"/>
        </w:rPr>
        <w:t>new "negative list" proposals</w:t>
      </w:r>
      <w:r w:rsidRPr="00B31A2D">
        <w:rPr>
          <w:rFonts w:asciiTheme="minorHAnsi" w:hAnsiTheme="minorHAnsi"/>
          <w:sz w:val="16"/>
        </w:rPr>
        <w:t xml:space="preserve"> for those sectors that will remain off-limits to investment from the other side. The US wants China to shorten its list of these sectors, while </w:t>
      </w:r>
      <w:r w:rsidRPr="001407D3">
        <w:rPr>
          <w:rStyle w:val="StyleUnderline"/>
          <w:rFonts w:asciiTheme="minorHAnsi" w:hAnsiTheme="minorHAnsi"/>
          <w:highlight w:val="green"/>
        </w:rPr>
        <w:t>China wants the US to make concessions in</w:t>
      </w:r>
      <w:r w:rsidRPr="00B31A2D">
        <w:rPr>
          <w:rStyle w:val="StyleUnderline"/>
          <w:rFonts w:asciiTheme="minorHAnsi" w:hAnsiTheme="minorHAnsi"/>
        </w:rPr>
        <w:t xml:space="preserve"> </w:t>
      </w:r>
      <w:r w:rsidRPr="00B31A2D">
        <w:rPr>
          <w:rFonts w:asciiTheme="minorHAnsi" w:hAnsiTheme="minorHAnsi"/>
          <w:sz w:val="16"/>
        </w:rPr>
        <w:t xml:space="preserve">areas such as high-tech investment and </w:t>
      </w:r>
      <w:r w:rsidRPr="001407D3">
        <w:rPr>
          <w:rStyle w:val="StyleUnderline"/>
          <w:rFonts w:asciiTheme="minorHAnsi" w:hAnsiTheme="minorHAnsi"/>
          <w:highlight w:val="green"/>
        </w:rPr>
        <w:t>security reviews.</w:t>
      </w:r>
      <w:r w:rsidRPr="00B31A2D">
        <w:rPr>
          <w:rFonts w:asciiTheme="minorHAnsi" w:hAnsiTheme="minorHAnsi"/>
          <w:sz w:val="16"/>
        </w:rPr>
        <w:t xml:space="preserve"> Although top leaders on both sides have called for the </w:t>
      </w:r>
      <w:r w:rsidRPr="001407D3">
        <w:rPr>
          <w:rStyle w:val="StyleUnderline"/>
          <w:rFonts w:asciiTheme="minorHAnsi" w:hAnsiTheme="minorHAnsi"/>
          <w:highlight w:val="green"/>
        </w:rPr>
        <w:t>rapid conclusion of a</w:t>
      </w:r>
      <w:r w:rsidRPr="00B31A2D">
        <w:rPr>
          <w:rFonts w:asciiTheme="minorHAnsi" w:hAnsiTheme="minorHAnsi"/>
          <w:sz w:val="16"/>
        </w:rPr>
        <w:t xml:space="preserve"> high-standard </w:t>
      </w:r>
      <w:r w:rsidRPr="001407D3">
        <w:rPr>
          <w:rStyle w:val="StyleUnderline"/>
          <w:rFonts w:asciiTheme="minorHAnsi" w:hAnsiTheme="minorHAnsi"/>
          <w:highlight w:val="green"/>
        </w:rPr>
        <w:t>China-US BIT</w:t>
      </w:r>
      <w:r w:rsidRPr="00B31A2D">
        <w:rPr>
          <w:rFonts w:asciiTheme="minorHAnsi" w:hAnsiTheme="minorHAnsi"/>
          <w:sz w:val="16"/>
        </w:rPr>
        <w:t xml:space="preserve">, this </w:t>
      </w:r>
      <w:r w:rsidRPr="001407D3">
        <w:rPr>
          <w:rStyle w:val="StyleUnderline"/>
          <w:rFonts w:asciiTheme="minorHAnsi" w:hAnsiTheme="minorHAnsi"/>
          <w:highlight w:val="green"/>
        </w:rPr>
        <w:t>will not be a simple task</w:t>
      </w:r>
      <w:r w:rsidRPr="00B31A2D">
        <w:rPr>
          <w:rFonts w:asciiTheme="minorHAnsi" w:hAnsiTheme="minorHAnsi"/>
          <w:sz w:val="16"/>
        </w:rPr>
        <w:t xml:space="preserve">, either for China or for the US. </w:t>
      </w:r>
      <w:r w:rsidRPr="001407D3">
        <w:rPr>
          <w:rStyle w:val="StyleUnderline"/>
          <w:rFonts w:asciiTheme="minorHAnsi" w:hAnsiTheme="minorHAnsi"/>
          <w:highlight w:val="green"/>
        </w:rPr>
        <w:t>China's</w:t>
      </w:r>
      <w:r w:rsidRPr="00B31A2D">
        <w:rPr>
          <w:rFonts w:asciiTheme="minorHAnsi" w:hAnsiTheme="minorHAnsi"/>
          <w:sz w:val="16"/>
        </w:rPr>
        <w:t xml:space="preserve"> National Development and </w:t>
      </w:r>
      <w:r w:rsidRPr="001407D3">
        <w:rPr>
          <w:rStyle w:val="StyleUnderline"/>
          <w:rFonts w:asciiTheme="minorHAnsi" w:hAnsiTheme="minorHAnsi"/>
          <w:highlight w:val="green"/>
        </w:rPr>
        <w:t>Reform Commission</w:t>
      </w:r>
      <w:r w:rsidRPr="00B31A2D">
        <w:rPr>
          <w:rFonts w:asciiTheme="minorHAnsi" w:hAnsiTheme="minorHAnsi"/>
          <w:sz w:val="16"/>
        </w:rPr>
        <w:t xml:space="preserve">, the country's top economic planning agency, </w:t>
      </w:r>
      <w:r w:rsidRPr="001407D3">
        <w:rPr>
          <w:rStyle w:val="StyleUnderline"/>
          <w:rFonts w:asciiTheme="minorHAnsi" w:hAnsiTheme="minorHAnsi"/>
          <w:highlight w:val="green"/>
        </w:rPr>
        <w:t>published a draft</w:t>
      </w:r>
      <w:r w:rsidRPr="00B31A2D">
        <w:rPr>
          <w:rFonts w:asciiTheme="minorHAnsi" w:hAnsiTheme="minorHAnsi"/>
          <w:sz w:val="16"/>
        </w:rPr>
        <w:t xml:space="preserve"> earlier this year </w:t>
      </w:r>
      <w:r w:rsidRPr="001407D3">
        <w:rPr>
          <w:rStyle w:val="StyleUnderline"/>
          <w:rFonts w:asciiTheme="minorHAnsi" w:hAnsiTheme="minorHAnsi"/>
          <w:highlight w:val="green"/>
        </w:rPr>
        <w:t>on</w:t>
      </w:r>
      <w:r w:rsidRPr="00B31A2D">
        <w:rPr>
          <w:rStyle w:val="StyleUnderline"/>
          <w:rFonts w:asciiTheme="minorHAnsi" w:hAnsiTheme="minorHAnsi"/>
        </w:rPr>
        <w:t xml:space="preserve"> </w:t>
      </w:r>
      <w:r w:rsidRPr="00B31A2D">
        <w:rPr>
          <w:rFonts w:asciiTheme="minorHAnsi" w:hAnsiTheme="minorHAnsi"/>
          <w:sz w:val="16"/>
        </w:rPr>
        <w:t xml:space="preserve">adopting </w:t>
      </w:r>
      <w:r w:rsidRPr="001407D3">
        <w:rPr>
          <w:rStyle w:val="StyleUnderline"/>
          <w:rFonts w:asciiTheme="minorHAnsi" w:hAnsiTheme="minorHAnsi"/>
          <w:highlight w:val="green"/>
        </w:rPr>
        <w:t xml:space="preserve">the negative list </w:t>
      </w:r>
      <w:r w:rsidRPr="00B31A2D">
        <w:rPr>
          <w:rFonts w:asciiTheme="minorHAnsi" w:hAnsiTheme="minorHAnsi"/>
          <w:sz w:val="16"/>
        </w:rPr>
        <w:t xml:space="preserve">approach in some pilot areas in the country. It was considered unlikely that China would adopt the negative list approach several years ago, because it was totally different from the country's existing management system for foreign investment. </w:t>
      </w:r>
      <w:r w:rsidRPr="001407D3">
        <w:rPr>
          <w:rStyle w:val="StyleUnderline"/>
          <w:rFonts w:asciiTheme="minorHAnsi" w:hAnsiTheme="minorHAnsi"/>
          <w:highlight w:val="green"/>
        </w:rPr>
        <w:t>In the process of extending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StyleUnderline"/>
          <w:rFonts w:asciiTheme="minorHAnsi" w:hAnsiTheme="minorHAnsi"/>
          <w:highlight w:val="green"/>
        </w:rPr>
        <w:t>the central government has to push forward domestic reforms</w:t>
      </w:r>
      <w:r w:rsidRPr="00B31A2D">
        <w:rPr>
          <w:rFonts w:asciiTheme="minorHAnsi" w:hAnsiTheme="minorHAnsi"/>
          <w:sz w:val="16"/>
        </w:rPr>
        <w:t xml:space="preserve"> and promote the formation of a national consensus among various interest groups. However, it is doubtful whether the Obama administration has enough political resources to push forward domestic reforms, especially at a time when American society is showing less enthusiasm for the BIT negotiations. </w:t>
      </w:r>
      <w:r w:rsidRPr="001407D3">
        <w:rPr>
          <w:rStyle w:val="StyleUnderline"/>
          <w:rFonts w:asciiTheme="minorHAnsi" w:hAnsiTheme="minorHAnsi"/>
          <w:highlight w:val="green"/>
        </w:rPr>
        <w:t>It seems the US now wants to pressure China to make more concessions in order to reach an agreement.</w:t>
      </w:r>
      <w:r w:rsidRPr="00B31A2D">
        <w:rPr>
          <w:rStyle w:val="StyleUnderline"/>
          <w:rFonts w:asciiTheme="minorHAnsi" w:hAnsiTheme="minorHAnsi"/>
        </w:rPr>
        <w:t xml:space="preserve"> </w:t>
      </w:r>
      <w:r w:rsidRPr="001407D3">
        <w:rPr>
          <w:rStyle w:val="Emphasis"/>
          <w:rFonts w:asciiTheme="minorHAnsi" w:hAnsiTheme="minorHAnsi"/>
          <w:highlight w:val="green"/>
        </w:rPr>
        <w:t>But it is unrealistic for the US to force China to sign the agreement without making concessions itself</w:t>
      </w:r>
      <w:r w:rsidRPr="001407D3">
        <w:rPr>
          <w:rStyle w:val="StyleUnderline"/>
          <w:rFonts w:asciiTheme="minorHAnsi" w:hAnsiTheme="minorHAnsi"/>
          <w:highlight w:val="green"/>
        </w:rPr>
        <w:t>.</w:t>
      </w:r>
      <w:r w:rsidRPr="00B31A2D">
        <w:rPr>
          <w:rFonts w:asciiTheme="minorHAnsi" w:hAnsiTheme="minorHAnsi"/>
          <w:sz w:val="16"/>
        </w:rPr>
        <w:t xml:space="preserve"> </w:t>
      </w:r>
      <w:r w:rsidRPr="001407D3">
        <w:rPr>
          <w:rStyle w:val="StyleUnderline"/>
          <w:rFonts w:asciiTheme="minorHAnsi" w:hAnsiTheme="minorHAnsi"/>
          <w:highlight w:val="green"/>
        </w:rPr>
        <w:t xml:space="preserve">While China </w:t>
      </w:r>
      <w:r w:rsidRPr="001407D3">
        <w:rPr>
          <w:rStyle w:val="Emphasis"/>
          <w:rFonts w:asciiTheme="minorHAnsi" w:hAnsiTheme="minorHAnsi"/>
          <w:highlight w:val="green"/>
        </w:rPr>
        <w:t>will make</w:t>
      </w:r>
      <w:r w:rsidRPr="001407D3">
        <w:rPr>
          <w:rStyle w:val="StyleUnderline"/>
          <w:rFonts w:asciiTheme="minorHAnsi" w:hAnsiTheme="minorHAnsi"/>
          <w:highlight w:val="green"/>
        </w:rPr>
        <w:t xml:space="preserve"> great efforts to adopt the negative list</w:t>
      </w:r>
      <w:r w:rsidRPr="00B31A2D">
        <w:rPr>
          <w:rStyle w:val="StyleUnderline"/>
          <w:rFonts w:asciiTheme="minorHAnsi" w:hAnsiTheme="minorHAnsi"/>
        </w:rPr>
        <w:t xml:space="preserve"> </w:t>
      </w:r>
      <w:r w:rsidRPr="00B31A2D">
        <w:rPr>
          <w:rFonts w:asciiTheme="minorHAnsi" w:hAnsiTheme="minorHAnsi"/>
          <w:sz w:val="16"/>
        </w:rPr>
        <w:t xml:space="preserve">approach, </w:t>
      </w:r>
      <w:r w:rsidRPr="001407D3">
        <w:rPr>
          <w:rStyle w:val="Emphasis"/>
          <w:rFonts w:asciiTheme="minorHAnsi" w:hAnsiTheme="minorHAnsi"/>
          <w:highlight w:val="green"/>
        </w:rPr>
        <w:t xml:space="preserve">the US has to properly handle </w:t>
      </w:r>
      <w:r w:rsidRPr="00B31A2D">
        <w:rPr>
          <w:rFonts w:asciiTheme="minorHAnsi" w:hAnsiTheme="minorHAnsi"/>
          <w:sz w:val="16"/>
        </w:rPr>
        <w:t>issues such as</w:t>
      </w:r>
      <w:r w:rsidRPr="00B31A2D">
        <w:rPr>
          <w:rStyle w:val="Emphasis"/>
          <w:rFonts w:asciiTheme="minorHAnsi" w:hAnsiTheme="minorHAnsi"/>
        </w:rPr>
        <w:t xml:space="preserve"> </w:t>
      </w:r>
      <w:r w:rsidRPr="001407D3">
        <w:rPr>
          <w:rStyle w:val="Emphasis"/>
          <w:rFonts w:asciiTheme="minorHAnsi" w:hAnsiTheme="minorHAnsi"/>
          <w:highlight w:val="green"/>
        </w:rPr>
        <w:t>security reviews</w:t>
      </w:r>
      <w:r w:rsidRPr="00B31A2D">
        <w:rPr>
          <w:rFonts w:asciiTheme="minorHAnsi" w:hAnsiTheme="minorHAnsi"/>
          <w:sz w:val="16"/>
        </w:rPr>
        <w:t xml:space="preserve"> to meet the concerns of the Chinese side. According to media reports, Chinese telecommunications giant Huawei recently became the target of a US investigation over its trade with Iran. </w:t>
      </w:r>
      <w:proofErr w:type="gramStart"/>
      <w:r w:rsidRPr="00B31A2D">
        <w:rPr>
          <w:rFonts w:asciiTheme="minorHAnsi" w:hAnsiTheme="minorHAnsi"/>
          <w:sz w:val="16"/>
        </w:rPr>
        <w:t>Concerns were expressed by some in China</w:t>
      </w:r>
      <w:proofErr w:type="gramEnd"/>
      <w:r w:rsidRPr="00B31A2D">
        <w:rPr>
          <w:rFonts w:asciiTheme="minorHAnsi" w:hAnsiTheme="minorHAnsi"/>
          <w:sz w:val="16"/>
        </w:rPr>
        <w:t xml:space="preserve"> that this represented unfair treatment of Chinese investment by the US. The Obama administration may need to put more focus on domestic affairs,</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instead of putting pressure on China.</w:t>
      </w:r>
      <w:r w:rsidRPr="00B31A2D">
        <w:rPr>
          <w:rStyle w:val="StyleUnderline"/>
          <w:rFonts w:asciiTheme="minorHAnsi" w:hAnsiTheme="minorHAnsi"/>
        </w:rPr>
        <w:t xml:space="preserve"> </w:t>
      </w:r>
      <w:r w:rsidRPr="00B31A2D">
        <w:rPr>
          <w:rFonts w:asciiTheme="minorHAnsi" w:hAnsiTheme="minorHAnsi"/>
          <w:sz w:val="16"/>
        </w:rPr>
        <w:t xml:space="preserve">Admittedly, </w:t>
      </w:r>
      <w:r w:rsidRPr="001407D3">
        <w:rPr>
          <w:rStyle w:val="Emphasis"/>
          <w:rFonts w:asciiTheme="minorHAnsi" w:hAnsiTheme="minorHAnsi"/>
          <w:highlight w:val="green"/>
        </w:rPr>
        <w:t>there's not much time left for the two countries</w:t>
      </w:r>
      <w:r w:rsidRPr="00B31A2D">
        <w:rPr>
          <w:rFonts w:asciiTheme="minorHAnsi" w:hAnsiTheme="minorHAnsi"/>
          <w:sz w:val="16"/>
        </w:rPr>
        <w:t xml:space="preserve">. </w:t>
      </w:r>
      <w:r w:rsidRPr="001407D3">
        <w:rPr>
          <w:rStyle w:val="StyleUnderline"/>
          <w:rFonts w:asciiTheme="minorHAnsi" w:hAnsiTheme="minorHAnsi"/>
          <w:highlight w:val="green"/>
        </w:rPr>
        <w:t>If negotiations are not concluded while Obama is still in office</w:t>
      </w:r>
      <w:r w:rsidRPr="00B31A2D">
        <w:rPr>
          <w:rFonts w:asciiTheme="minorHAnsi" w:hAnsiTheme="minorHAnsi"/>
          <w:sz w:val="16"/>
        </w:rPr>
        <w:t xml:space="preserve">, </w:t>
      </w:r>
      <w:r w:rsidRPr="001407D3">
        <w:rPr>
          <w:rStyle w:val="Emphasis"/>
          <w:rFonts w:asciiTheme="minorHAnsi" w:hAnsiTheme="minorHAnsi"/>
          <w:highlight w:val="green"/>
        </w:rPr>
        <w:t>the treaty might be hit by growing uncertainties.</w:t>
      </w:r>
      <w:r w:rsidRPr="00B31A2D">
        <w:rPr>
          <w:rStyle w:val="Emphasis"/>
          <w:rFonts w:asciiTheme="minorHAnsi" w:hAnsiTheme="minorHAnsi"/>
        </w:rPr>
        <w:t xml:space="preserve"> </w:t>
      </w:r>
    </w:p>
    <w:p w14:paraId="628EDBE9" w14:textId="77777777" w:rsidR="00916BD7" w:rsidRPr="00B31A2D" w:rsidRDefault="00916BD7" w:rsidP="00916BD7">
      <w:pPr>
        <w:rPr>
          <w:rFonts w:asciiTheme="minorHAnsi" w:hAnsiTheme="minorHAnsi"/>
        </w:rPr>
      </w:pPr>
    </w:p>
    <w:p w14:paraId="1D976B2A" w14:textId="77777777" w:rsidR="00916BD7" w:rsidRPr="00B31A2D" w:rsidRDefault="00916BD7" w:rsidP="00916BD7">
      <w:pPr>
        <w:pStyle w:val="Heading4"/>
        <w:rPr>
          <w:rFonts w:asciiTheme="minorHAnsi" w:hAnsiTheme="minorHAnsi"/>
        </w:rPr>
      </w:pPr>
      <w:r w:rsidRPr="00B31A2D">
        <w:rPr>
          <w:rFonts w:asciiTheme="minorHAnsi" w:hAnsiTheme="minorHAnsi"/>
        </w:rPr>
        <w:t xml:space="preserve">A US Concession avoids an </w:t>
      </w:r>
      <w:r w:rsidRPr="00B31A2D">
        <w:rPr>
          <w:rFonts w:asciiTheme="minorHAnsi" w:hAnsiTheme="minorHAnsi"/>
          <w:i/>
          <w:u w:val="single"/>
        </w:rPr>
        <w:t>action-reaction cycle</w:t>
      </w:r>
      <w:r w:rsidRPr="00B31A2D">
        <w:rPr>
          <w:rFonts w:asciiTheme="minorHAnsi" w:hAnsiTheme="minorHAnsi"/>
        </w:rPr>
        <w:t xml:space="preserve"> where both sides block investments. Strict Security Reviews </w:t>
      </w:r>
      <w:r w:rsidRPr="00B31A2D">
        <w:rPr>
          <w:rFonts w:asciiTheme="minorHAnsi" w:hAnsiTheme="minorHAnsi"/>
          <w:i/>
          <w:u w:val="single"/>
        </w:rPr>
        <w:t>hurt negotiations</w:t>
      </w:r>
      <w:r w:rsidRPr="00B31A2D">
        <w:rPr>
          <w:rFonts w:asciiTheme="minorHAnsi" w:hAnsiTheme="minorHAnsi"/>
        </w:rPr>
        <w:t xml:space="preserve"> OR </w:t>
      </w:r>
      <w:r w:rsidRPr="00B31A2D">
        <w:rPr>
          <w:rFonts w:asciiTheme="minorHAnsi" w:hAnsiTheme="minorHAnsi"/>
          <w:i/>
          <w:u w:val="single"/>
        </w:rPr>
        <w:t>mean the treaty gets too watered-down</w:t>
      </w:r>
      <w:r w:rsidRPr="00B31A2D">
        <w:rPr>
          <w:rFonts w:asciiTheme="minorHAnsi" w:hAnsiTheme="minorHAnsi"/>
        </w:rPr>
        <w:t>.</w:t>
      </w:r>
    </w:p>
    <w:p w14:paraId="54F6E4DA" w14:textId="77777777" w:rsidR="00916BD7" w:rsidRPr="00B31A2D" w:rsidRDefault="00916BD7" w:rsidP="00916BD7">
      <w:pPr>
        <w:rPr>
          <w:rFonts w:asciiTheme="minorHAnsi" w:hAnsiTheme="minorHAnsi"/>
        </w:rPr>
      </w:pPr>
    </w:p>
    <w:p w14:paraId="1EB65AAF" w14:textId="77777777" w:rsidR="00916BD7" w:rsidRPr="00B31A2D" w:rsidRDefault="00916BD7" w:rsidP="00916BD7">
      <w:pPr>
        <w:rPr>
          <w:rStyle w:val="Style13ptBold"/>
          <w:rFonts w:asciiTheme="minorHAnsi" w:hAnsiTheme="minorHAnsi"/>
        </w:rPr>
      </w:pPr>
      <w:r w:rsidRPr="00B31A2D">
        <w:rPr>
          <w:rStyle w:val="Style13ptBold"/>
          <w:rFonts w:asciiTheme="minorHAnsi" w:hAnsiTheme="minorHAnsi"/>
        </w:rPr>
        <w:t>Martina ‘15</w:t>
      </w:r>
    </w:p>
    <w:p w14:paraId="54C1BD18" w14:textId="77777777" w:rsidR="00916BD7" w:rsidRPr="00B31A2D" w:rsidRDefault="00916BD7" w:rsidP="00916BD7">
      <w:pPr>
        <w:rPr>
          <w:rFonts w:asciiTheme="minorHAnsi" w:hAnsiTheme="minorHAnsi"/>
          <w:sz w:val="18"/>
          <w:szCs w:val="18"/>
        </w:rPr>
      </w:pPr>
      <w:r w:rsidRPr="00B31A2D">
        <w:rPr>
          <w:rFonts w:asciiTheme="minorHAnsi" w:hAnsiTheme="minorHAnsi"/>
          <w:sz w:val="18"/>
          <w:szCs w:val="18"/>
        </w:rPr>
        <w:t>Michael Martina - Beijing-based reporter for Reuters, covering politics and trade. Internally quoting Tim Stratford, a former assistant U.S. Trade Representative and the current chair of the BIT task force of the American Chamber of Commerce in China - “U.S. urged to amend national security proviso in China investment treaty talks” – Reuters - Oct 23, 2015 - http://www.reuters.com/article/china-usa-investment-idUSL3N12N33I20151023</w:t>
      </w:r>
    </w:p>
    <w:p w14:paraId="27803389" w14:textId="77777777" w:rsidR="00916BD7" w:rsidRPr="00B31A2D" w:rsidRDefault="00916BD7" w:rsidP="00916BD7">
      <w:pPr>
        <w:rPr>
          <w:rFonts w:asciiTheme="minorHAnsi" w:hAnsiTheme="minorHAnsi"/>
        </w:rPr>
      </w:pPr>
    </w:p>
    <w:p w14:paraId="7C45E53C" w14:textId="77777777" w:rsidR="00916BD7" w:rsidRPr="00B31A2D" w:rsidRDefault="00916BD7" w:rsidP="00916BD7">
      <w:pPr>
        <w:rPr>
          <w:rFonts w:asciiTheme="minorHAnsi" w:hAnsiTheme="minorHAnsi"/>
          <w:sz w:val="14"/>
        </w:rPr>
      </w:pPr>
      <w:r w:rsidRPr="001407D3">
        <w:rPr>
          <w:rStyle w:val="StyleUnderline"/>
          <w:rFonts w:asciiTheme="minorHAnsi" w:hAnsiTheme="minorHAnsi"/>
          <w:highlight w:val="green"/>
        </w:rPr>
        <w:t>The U</w:t>
      </w:r>
      <w:r w:rsidRPr="00B31A2D">
        <w:rPr>
          <w:rFonts w:asciiTheme="minorHAnsi" w:hAnsiTheme="minorHAnsi"/>
          <w:sz w:val="14"/>
        </w:rPr>
        <w:t xml:space="preserve">nited </w:t>
      </w:r>
      <w:r w:rsidRPr="001407D3">
        <w:rPr>
          <w:rStyle w:val="StyleUnderline"/>
          <w:rFonts w:asciiTheme="minorHAnsi" w:hAnsiTheme="minorHAnsi"/>
          <w:highlight w:val="green"/>
        </w:rPr>
        <w:t>S</w:t>
      </w:r>
      <w:r w:rsidRPr="00B31A2D">
        <w:rPr>
          <w:rFonts w:asciiTheme="minorHAnsi" w:hAnsiTheme="minorHAnsi"/>
          <w:sz w:val="14"/>
        </w:rPr>
        <w:t xml:space="preserve">tates </w:t>
      </w:r>
      <w:r w:rsidRPr="001407D3">
        <w:rPr>
          <w:rStyle w:val="StyleUnderline"/>
          <w:rFonts w:asciiTheme="minorHAnsi" w:hAnsiTheme="minorHAnsi"/>
          <w:highlight w:val="green"/>
        </w:rPr>
        <w:t>must amend a standard national security provision</w:t>
      </w:r>
      <w:r w:rsidRPr="00B31A2D">
        <w:rPr>
          <w:rFonts w:asciiTheme="minorHAnsi" w:hAnsiTheme="minorHAnsi"/>
          <w:sz w:val="14"/>
        </w:rPr>
        <w:t xml:space="preserve"> </w:t>
      </w:r>
      <w:r w:rsidRPr="001407D3">
        <w:rPr>
          <w:rStyle w:val="StyleUnderline"/>
          <w:rFonts w:asciiTheme="minorHAnsi" w:hAnsiTheme="minorHAnsi"/>
          <w:highlight w:val="green"/>
        </w:rPr>
        <w:t>in investment treaties when negotiating with China,</w:t>
      </w:r>
      <w:r w:rsidRPr="00B31A2D">
        <w:rPr>
          <w:rStyle w:val="StyleUnderline"/>
          <w:rFonts w:asciiTheme="minorHAnsi" w:hAnsiTheme="minorHAnsi"/>
        </w:rPr>
        <w:t xml:space="preserve"> </w:t>
      </w:r>
      <w:r w:rsidRPr="00B31A2D">
        <w:rPr>
          <w:rFonts w:asciiTheme="minorHAnsi" w:hAnsiTheme="minorHAnsi"/>
          <w:sz w:val="14"/>
        </w:rPr>
        <w:t xml:space="preserve">a U.S. business lobby said on Friday, </w:t>
      </w:r>
      <w:r w:rsidRPr="001407D3">
        <w:rPr>
          <w:rStyle w:val="Emphasis"/>
          <w:rFonts w:asciiTheme="minorHAnsi" w:hAnsiTheme="minorHAnsi"/>
          <w:highlight w:val="green"/>
        </w:rPr>
        <w:t>or risk giving Beijing the green light to limit U.S. market access.</w:t>
      </w:r>
      <w:r w:rsidRPr="00B31A2D">
        <w:rPr>
          <w:rFonts w:asciiTheme="minorHAnsi" w:hAnsiTheme="minorHAnsi"/>
          <w:sz w:val="14"/>
        </w:rPr>
        <w:t xml:space="preserve"> </w:t>
      </w:r>
      <w:r w:rsidRPr="001407D3">
        <w:rPr>
          <w:rStyle w:val="StyleUnderline"/>
          <w:rFonts w:asciiTheme="minorHAnsi" w:hAnsiTheme="minorHAnsi"/>
          <w:highlight w:val="green"/>
        </w:rPr>
        <w:t>China</w:t>
      </w:r>
      <w:r w:rsidRPr="00B31A2D">
        <w:rPr>
          <w:rFonts w:asciiTheme="minorHAnsi" w:hAnsiTheme="minorHAnsi"/>
          <w:sz w:val="14"/>
        </w:rPr>
        <w:t xml:space="preserve">, which has more barriers on foreign investment than the United States, </w:t>
      </w:r>
      <w:r w:rsidRPr="001407D3">
        <w:rPr>
          <w:rStyle w:val="StyleUnderline"/>
          <w:rFonts w:asciiTheme="minorHAnsi" w:hAnsiTheme="minorHAnsi"/>
          <w:highlight w:val="green"/>
        </w:rPr>
        <w:t>is in talks with Washington to narrow the "negative list" of sectors closed to the other side's investors as part of a</w:t>
      </w:r>
      <w:r w:rsidRPr="00B31A2D">
        <w:rPr>
          <w:rFonts w:asciiTheme="minorHAnsi" w:hAnsiTheme="minorHAnsi"/>
          <w:sz w:val="14"/>
        </w:rPr>
        <w:t xml:space="preserve"> </w:t>
      </w:r>
      <w:r w:rsidRPr="00B31A2D">
        <w:rPr>
          <w:rStyle w:val="StyleUnderline"/>
          <w:rFonts w:asciiTheme="minorHAnsi" w:hAnsiTheme="minorHAnsi"/>
        </w:rPr>
        <w:t>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w:t>
      </w:r>
      <w:r w:rsidRPr="001407D3">
        <w:rPr>
          <w:rStyle w:val="StyleUnderline"/>
          <w:rFonts w:asciiTheme="minorHAnsi" w:hAnsiTheme="minorHAnsi"/>
          <w:highlight w:val="green"/>
        </w:rPr>
        <w:t>Keeping a standard exemption</w:t>
      </w:r>
      <w:r w:rsidRPr="00B31A2D">
        <w:rPr>
          <w:rFonts w:asciiTheme="minorHAnsi" w:hAnsiTheme="minorHAnsi"/>
          <w:sz w:val="14"/>
        </w:rPr>
        <w:t xml:space="preserve"> </w:t>
      </w:r>
      <w:r w:rsidRPr="00B31A2D">
        <w:rPr>
          <w:rStyle w:val="StyleUnderline"/>
          <w:rFonts w:asciiTheme="minorHAnsi" w:hAnsiTheme="minorHAnsi"/>
        </w:rPr>
        <w:t>in the treaty</w:t>
      </w:r>
      <w:r w:rsidRPr="00B31A2D">
        <w:rPr>
          <w:rFonts w:asciiTheme="minorHAnsi" w:hAnsiTheme="minorHAnsi"/>
          <w:sz w:val="14"/>
        </w:rPr>
        <w:t xml:space="preserve"> </w:t>
      </w:r>
      <w:r w:rsidRPr="001407D3">
        <w:rPr>
          <w:rStyle w:val="StyleUnderline"/>
          <w:rFonts w:asciiTheme="minorHAnsi" w:hAnsiTheme="minorHAnsi"/>
          <w:highlight w:val="green"/>
        </w:rPr>
        <w:t>for sensitive sectors could allow China to apply the proviso to its own national security</w:t>
      </w:r>
      <w:r w:rsidRPr="00B31A2D">
        <w:rPr>
          <w:rFonts w:asciiTheme="minorHAnsi" w:hAnsiTheme="minorHAnsi"/>
          <w:sz w:val="14"/>
        </w:rPr>
        <w:t xml:space="preserve">, </w:t>
      </w:r>
      <w:r w:rsidRPr="001407D3">
        <w:rPr>
          <w:rStyle w:val="StyleUnderline"/>
          <w:rFonts w:asciiTheme="minorHAnsi" w:hAnsiTheme="minorHAnsi"/>
          <w:highlight w:val="green"/>
        </w:rPr>
        <w:t>which it defines more broadly</w:t>
      </w:r>
      <w:r w:rsidRPr="00B31A2D">
        <w:rPr>
          <w:rFonts w:asciiTheme="minorHAnsi" w:hAnsiTheme="minorHAnsi"/>
          <w:sz w:val="14"/>
        </w:rPr>
        <w:t xml:space="preserve">, </w:t>
      </w:r>
      <w:r w:rsidRPr="001407D3">
        <w:rPr>
          <w:rStyle w:val="Emphasis"/>
          <w:rFonts w:asciiTheme="minorHAnsi" w:hAnsiTheme="minorHAnsi"/>
          <w:highlight w:val="green"/>
        </w:rPr>
        <w:t>to cover anything</w:t>
      </w:r>
      <w:r w:rsidRPr="00B31A2D">
        <w:rPr>
          <w:rFonts w:asciiTheme="minorHAnsi" w:hAnsiTheme="minorHAnsi"/>
          <w:sz w:val="14"/>
        </w:rPr>
        <w:t xml:space="preserve"> </w:t>
      </w:r>
      <w:r w:rsidRPr="00B31A2D">
        <w:rPr>
          <w:rStyle w:val="StyleUnderline"/>
          <w:rFonts w:asciiTheme="minorHAnsi" w:hAnsiTheme="minorHAnsi"/>
        </w:rPr>
        <w:t xml:space="preserve">from the military to ecological, societal and cultural </w:t>
      </w:r>
      <w:proofErr w:type="gramStart"/>
      <w:r w:rsidRPr="00B31A2D">
        <w:rPr>
          <w:rStyle w:val="StyleUnderline"/>
          <w:rFonts w:asciiTheme="minorHAnsi" w:hAnsiTheme="minorHAnsi"/>
        </w:rPr>
        <w:t>security.</w:t>
      </w:r>
      <w:proofErr w:type="gramEnd"/>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Washington should make adjustments </w:t>
      </w:r>
      <w:r w:rsidRPr="001407D3">
        <w:rPr>
          <w:rStyle w:val="Emphasis"/>
          <w:rFonts w:asciiTheme="minorHAnsi" w:hAnsiTheme="minorHAnsi"/>
          <w:highlight w:val="green"/>
        </w:rPr>
        <w:t>to the model treaty</w:t>
      </w:r>
      <w:r w:rsidRPr="00B31A2D">
        <w:rPr>
          <w:rStyle w:val="StyleUnderline"/>
          <w:rFonts w:asciiTheme="minorHAnsi" w:hAnsiTheme="minorHAnsi"/>
        </w:rPr>
        <w:t xml:space="preserve"> it has used since 2012</w:t>
      </w:r>
      <w:r w:rsidRPr="00B31A2D">
        <w:rPr>
          <w:rFonts w:asciiTheme="minorHAnsi" w:hAnsiTheme="minorHAnsi"/>
          <w:sz w:val="14"/>
        </w:rPr>
        <w:t xml:space="preserve"> </w:t>
      </w:r>
      <w:r w:rsidRPr="001407D3">
        <w:rPr>
          <w:rStyle w:val="Emphasis"/>
          <w:rFonts w:asciiTheme="minorHAnsi" w:hAnsiTheme="minorHAnsi"/>
          <w:highlight w:val="green"/>
        </w:rPr>
        <w:t>in order to tackle "Chinese circumstances"</w:t>
      </w:r>
      <w:r w:rsidRPr="001407D3">
        <w:rPr>
          <w:rFonts w:asciiTheme="minorHAnsi" w:hAnsiTheme="minorHAnsi"/>
          <w:sz w:val="14"/>
          <w:highlight w:val="green"/>
        </w:rPr>
        <w:t>,</w:t>
      </w:r>
      <w:r w:rsidRPr="00B31A2D">
        <w:rPr>
          <w:rFonts w:asciiTheme="minorHAnsi" w:hAnsiTheme="minorHAnsi"/>
          <w:sz w:val="14"/>
        </w:rPr>
        <w:t xml:space="preserve"> </w:t>
      </w:r>
      <w:r w:rsidRPr="00B31A2D">
        <w:rPr>
          <w:rStyle w:val="StyleUnderline"/>
          <w:rFonts w:asciiTheme="minorHAnsi" w:hAnsiTheme="minorHAnsi"/>
        </w:rPr>
        <w:t>Tim Stratford, the chair</w:t>
      </w:r>
      <w:r w:rsidRPr="00B31A2D">
        <w:rPr>
          <w:rFonts w:asciiTheme="minorHAnsi" w:hAnsiTheme="minorHAnsi"/>
          <w:sz w:val="14"/>
        </w:rPr>
        <w:t xml:space="preserve">man of the BIT task force of the American Chamber of Commerce in China, </w:t>
      </w:r>
      <w:r w:rsidRPr="00B31A2D">
        <w:rPr>
          <w:rStyle w:val="StyleUnderline"/>
          <w:rFonts w:asciiTheme="minorHAnsi" w:hAnsiTheme="minorHAnsi"/>
        </w:rPr>
        <w:t>told reporters.</w:t>
      </w:r>
      <w:r w:rsidRPr="00B31A2D">
        <w:rPr>
          <w:rFonts w:asciiTheme="minorHAnsi" w:hAnsiTheme="minorHAnsi"/>
          <w:sz w:val="14"/>
        </w:rPr>
        <w:t xml:space="preserve"> "</w:t>
      </w:r>
      <w:r w:rsidRPr="001407D3">
        <w:rPr>
          <w:rStyle w:val="StyleUnderline"/>
          <w:rFonts w:asciiTheme="minorHAnsi" w:hAnsiTheme="minorHAnsi"/>
          <w:highlight w:val="green"/>
        </w:rPr>
        <w:t>While it's a</w:t>
      </w:r>
      <w:r w:rsidRPr="00B31A2D">
        <w:rPr>
          <w:rFonts w:asciiTheme="minorHAnsi" w:hAnsiTheme="minorHAnsi"/>
          <w:sz w:val="14"/>
        </w:rPr>
        <w:t xml:space="preserve"> very </w:t>
      </w:r>
      <w:r w:rsidRPr="001407D3">
        <w:rPr>
          <w:rStyle w:val="StyleUnderline"/>
          <w:rFonts w:asciiTheme="minorHAnsi" w:hAnsiTheme="minorHAnsi"/>
          <w:highlight w:val="green"/>
        </w:rPr>
        <w:t xml:space="preserve">strong </w:t>
      </w:r>
      <w:r w:rsidRPr="001407D3">
        <w:rPr>
          <w:rStyle w:val="Emphasis"/>
          <w:rFonts w:asciiTheme="minorHAnsi" w:hAnsiTheme="minorHAnsi"/>
          <w:highlight w:val="green"/>
        </w:rPr>
        <w:t>starting point</w:t>
      </w:r>
      <w:r w:rsidRPr="001407D3">
        <w:rPr>
          <w:rStyle w:val="StyleUnderline"/>
          <w:rFonts w:asciiTheme="minorHAnsi" w:hAnsiTheme="minorHAnsi"/>
          <w:highlight w:val="green"/>
        </w:rPr>
        <w:t xml:space="preserve"> for negotiations,</w:t>
      </w:r>
      <w:r w:rsidRPr="00B31A2D">
        <w:rPr>
          <w:rFonts w:asciiTheme="minorHAnsi" w:hAnsiTheme="minorHAnsi"/>
          <w:sz w:val="14"/>
        </w:rPr>
        <w:t xml:space="preserve"> </w:t>
      </w:r>
      <w:r w:rsidRPr="001407D3">
        <w:rPr>
          <w:rStyle w:val="StyleUnderline"/>
          <w:rFonts w:asciiTheme="minorHAnsi" w:hAnsiTheme="minorHAnsi"/>
          <w:highlight w:val="green"/>
        </w:rPr>
        <w:t>it might be appropriate to make</w:t>
      </w:r>
      <w:r w:rsidRPr="00B31A2D">
        <w:rPr>
          <w:rFonts w:asciiTheme="minorHAnsi" w:hAnsiTheme="minorHAnsi"/>
          <w:sz w:val="14"/>
        </w:rPr>
        <w:t xml:space="preserve"> a few </w:t>
      </w:r>
      <w:r w:rsidRPr="001407D3">
        <w:rPr>
          <w:rStyle w:val="StyleUnderline"/>
          <w:rFonts w:asciiTheme="minorHAnsi" w:hAnsiTheme="minorHAnsi"/>
          <w:highlight w:val="green"/>
        </w:rPr>
        <w:t>adjustments</w:t>
      </w:r>
      <w:r w:rsidRPr="00B31A2D">
        <w:rPr>
          <w:rFonts w:asciiTheme="minorHAnsi" w:hAnsiTheme="minorHAnsi"/>
          <w:sz w:val="14"/>
        </w:rPr>
        <w:t xml:space="preserve"> in it </w:t>
      </w:r>
      <w:r w:rsidRPr="001407D3">
        <w:rPr>
          <w:rStyle w:val="StyleUnderline"/>
          <w:rFonts w:asciiTheme="minorHAnsi" w:hAnsiTheme="minorHAnsi"/>
          <w:highlight w:val="green"/>
        </w:rPr>
        <w:t xml:space="preserve">that would make it more </w:t>
      </w:r>
      <w:r w:rsidRPr="00B31A2D">
        <w:rPr>
          <w:rFonts w:asciiTheme="minorHAnsi" w:hAnsiTheme="minorHAnsi"/>
          <w:sz w:val="14"/>
        </w:rPr>
        <w:t>directly</w:t>
      </w:r>
      <w:r w:rsidRPr="001407D3">
        <w:rPr>
          <w:rStyle w:val="StyleUnderline"/>
          <w:rFonts w:asciiTheme="minorHAnsi" w:hAnsiTheme="minorHAnsi"/>
          <w:highlight w:val="green"/>
        </w:rPr>
        <w:t xml:space="preserve"> applicable</w:t>
      </w:r>
      <w:r w:rsidRPr="00B31A2D">
        <w:rPr>
          <w:rFonts w:asciiTheme="minorHAnsi" w:hAnsiTheme="minorHAnsi"/>
          <w:sz w:val="14"/>
        </w:rPr>
        <w:t xml:space="preserve">," Stratford told reporters at a briefing on a Chamber report on the talks. "If you have the same carve-out on the Chinese side but they have a definition that is this broad, then you can see why that could raise some concerns," added Stratford, a former assistant U.S. Trade Representative. </w:t>
      </w:r>
      <w:r w:rsidRPr="001407D3">
        <w:rPr>
          <w:rStyle w:val="StyleUnderline"/>
          <w:rFonts w:asciiTheme="minorHAnsi" w:hAnsiTheme="minorHAnsi"/>
          <w:highlight w:val="green"/>
        </w:rPr>
        <w:t>U.S. investors hope that a treaty will widen their access to</w:t>
      </w:r>
      <w:r w:rsidRPr="00B31A2D">
        <w:rPr>
          <w:rStyle w:val="StyleUnderline"/>
          <w:rFonts w:asciiTheme="minorHAnsi" w:hAnsiTheme="minorHAnsi"/>
        </w:rPr>
        <w:t xml:space="preserve"> </w:t>
      </w:r>
      <w:r w:rsidRPr="00B31A2D">
        <w:rPr>
          <w:rFonts w:asciiTheme="minorHAnsi" w:hAnsiTheme="minorHAnsi"/>
          <w:sz w:val="14"/>
        </w:rPr>
        <w:t xml:space="preserve">many </w:t>
      </w:r>
      <w:r w:rsidRPr="001407D3">
        <w:rPr>
          <w:rStyle w:val="StyleUnderline"/>
          <w:rFonts w:asciiTheme="minorHAnsi" w:hAnsiTheme="minorHAnsi"/>
          <w:highlight w:val="green"/>
        </w:rPr>
        <w:t>industries</w:t>
      </w:r>
      <w:r w:rsidRPr="00B31A2D">
        <w:rPr>
          <w:rFonts w:asciiTheme="minorHAnsi" w:hAnsiTheme="minorHAnsi"/>
          <w:sz w:val="14"/>
        </w:rPr>
        <w:t xml:space="preserve"> tightly controlled </w:t>
      </w:r>
      <w:r w:rsidRPr="001407D3">
        <w:rPr>
          <w:rStyle w:val="StyleUnderline"/>
          <w:rFonts w:asciiTheme="minorHAnsi" w:hAnsiTheme="minorHAnsi"/>
          <w:highlight w:val="green"/>
        </w:rPr>
        <w:t>in China,</w:t>
      </w:r>
      <w:r w:rsidRPr="00B31A2D">
        <w:rPr>
          <w:rFonts w:asciiTheme="minorHAnsi" w:hAnsiTheme="minorHAnsi"/>
          <w:sz w:val="14"/>
        </w:rPr>
        <w:t xml:space="preserve"> from financial services to healthcare. </w:t>
      </w:r>
      <w:r w:rsidRPr="001407D3">
        <w:rPr>
          <w:rStyle w:val="Emphasis"/>
          <w:rFonts w:asciiTheme="minorHAnsi" w:hAnsiTheme="minorHAnsi"/>
          <w:highlight w:val="green"/>
        </w:rPr>
        <w:t>Beijing and Washington have agreed to hasten work on the investment treaty</w:t>
      </w:r>
      <w:r w:rsidRPr="00B31A2D">
        <w:rPr>
          <w:rFonts w:asciiTheme="minorHAnsi" w:hAnsiTheme="minorHAnsi"/>
          <w:sz w:val="14"/>
        </w:rPr>
        <w:t xml:space="preserve">, </w:t>
      </w:r>
      <w:r w:rsidRPr="001407D3">
        <w:rPr>
          <w:rStyle w:val="StyleUnderline"/>
          <w:rFonts w:asciiTheme="minorHAnsi" w:hAnsiTheme="minorHAnsi"/>
          <w:highlight w:val="green"/>
        </w:rPr>
        <w:t>but</w:t>
      </w:r>
      <w:r w:rsidRPr="00B31A2D">
        <w:rPr>
          <w:rFonts w:asciiTheme="minorHAnsi" w:hAnsiTheme="minorHAnsi"/>
          <w:sz w:val="14"/>
        </w:rPr>
        <w:t xml:space="preserve"> business groups fear new </w:t>
      </w:r>
      <w:r w:rsidRPr="001407D3">
        <w:rPr>
          <w:rStyle w:val="Emphasis"/>
          <w:rFonts w:asciiTheme="minorHAnsi" w:hAnsiTheme="minorHAnsi"/>
          <w:highlight w:val="green"/>
        </w:rPr>
        <w:t>national security guidelines</w:t>
      </w:r>
      <w:r w:rsidRPr="00B31A2D">
        <w:rPr>
          <w:rFonts w:asciiTheme="minorHAnsi" w:hAnsiTheme="minorHAnsi"/>
          <w:sz w:val="14"/>
        </w:rPr>
        <w:t xml:space="preserve"> in China </w:t>
      </w:r>
      <w:r w:rsidRPr="001407D3">
        <w:rPr>
          <w:rStyle w:val="Emphasis"/>
          <w:rFonts w:asciiTheme="minorHAnsi" w:hAnsiTheme="minorHAnsi"/>
          <w:highlight w:val="green"/>
        </w:rPr>
        <w:t>could stall progress.</w:t>
      </w:r>
      <w:r w:rsidRPr="00B31A2D">
        <w:rPr>
          <w:rFonts w:asciiTheme="minorHAnsi" w:hAnsiTheme="minorHAnsi"/>
          <w:sz w:val="14"/>
        </w:rPr>
        <w:t xml:space="preserve"> Foreign companies say the rules are a rollback of China's vows to usher in market reforms, as they require use of "secure and controllable" technology, with data operations to be based on the mainland. China says the new policies will bolster networks and better regulate information in the face of growing security threats. The "</w:t>
      </w:r>
      <w:r w:rsidRPr="001407D3">
        <w:rPr>
          <w:rStyle w:val="StyleUnderline"/>
          <w:rFonts w:asciiTheme="minorHAnsi" w:hAnsiTheme="minorHAnsi"/>
          <w:highlight w:val="green"/>
        </w:rPr>
        <w:t>protracted rollout of market openings</w:t>
      </w:r>
      <w:r w:rsidRPr="00B31A2D">
        <w:rPr>
          <w:rFonts w:asciiTheme="minorHAnsi" w:hAnsiTheme="minorHAnsi"/>
          <w:sz w:val="14"/>
        </w:rPr>
        <w:t xml:space="preserve">" </w:t>
      </w:r>
      <w:r w:rsidRPr="001407D3">
        <w:rPr>
          <w:rStyle w:val="Emphasis"/>
          <w:rFonts w:asciiTheme="minorHAnsi" w:hAnsiTheme="minorHAnsi"/>
          <w:highlight w:val="green"/>
        </w:rPr>
        <w:t>will not only hurt the Chinese economy</w:t>
      </w:r>
      <w:r w:rsidRPr="00B31A2D">
        <w:rPr>
          <w:rFonts w:asciiTheme="minorHAnsi" w:hAnsiTheme="minorHAnsi"/>
          <w:sz w:val="14"/>
        </w:rPr>
        <w:t xml:space="preserve">, </w:t>
      </w:r>
      <w:r w:rsidRPr="001407D3">
        <w:rPr>
          <w:rStyle w:val="Emphasis"/>
          <w:rFonts w:asciiTheme="minorHAnsi" w:hAnsiTheme="minorHAnsi"/>
          <w:highlight w:val="green"/>
        </w:rPr>
        <w:t>but could have a "cooling effect" on talks</w:t>
      </w:r>
      <w:r w:rsidRPr="00B31A2D">
        <w:rPr>
          <w:rFonts w:asciiTheme="minorHAnsi" w:hAnsiTheme="minorHAnsi"/>
          <w:sz w:val="14"/>
        </w:rPr>
        <w:t>, the Chamber said, adding that Chinese officials had told numerous companies that further market opening would be delayed until the investment treaty was complete. "</w:t>
      </w:r>
      <w:r w:rsidRPr="001407D3">
        <w:rPr>
          <w:rStyle w:val="StyleUnderline"/>
          <w:rFonts w:asciiTheme="minorHAnsi" w:hAnsiTheme="minorHAnsi"/>
          <w:highlight w:val="green"/>
        </w:rPr>
        <w:t>What is needed is true market access without</w:t>
      </w:r>
      <w:r w:rsidRPr="00B31A2D">
        <w:rPr>
          <w:rFonts w:asciiTheme="minorHAnsi" w:hAnsiTheme="minorHAnsi"/>
          <w:sz w:val="14"/>
        </w:rPr>
        <w:t xml:space="preserve"> underhanded and </w:t>
      </w:r>
      <w:r w:rsidRPr="001407D3">
        <w:rPr>
          <w:rStyle w:val="StyleUnderline"/>
          <w:rFonts w:asciiTheme="minorHAnsi" w:hAnsiTheme="minorHAnsi"/>
          <w:highlight w:val="green"/>
        </w:rPr>
        <w:t>unwritten barriers that could potentially render the BIT meaningless</w:t>
      </w:r>
      <w:r w:rsidRPr="00B31A2D">
        <w:rPr>
          <w:rFonts w:asciiTheme="minorHAnsi" w:hAnsiTheme="minorHAnsi"/>
          <w:sz w:val="14"/>
        </w:rPr>
        <w:t>," Chamber Chairman James Zimmerman said in the report.</w:t>
      </w:r>
    </w:p>
    <w:p w14:paraId="2078202A" w14:textId="77777777" w:rsidR="00916BD7" w:rsidRPr="00B31A2D" w:rsidRDefault="00916BD7" w:rsidP="00916BD7">
      <w:pPr>
        <w:rPr>
          <w:rFonts w:asciiTheme="minorHAnsi" w:hAnsiTheme="minorHAnsi"/>
        </w:rPr>
      </w:pPr>
    </w:p>
    <w:p w14:paraId="3B76BE5B" w14:textId="77777777" w:rsidR="00916BD7" w:rsidRPr="00B31A2D" w:rsidRDefault="00916BD7" w:rsidP="00916BD7">
      <w:pPr>
        <w:rPr>
          <w:rFonts w:asciiTheme="minorHAnsi" w:hAnsiTheme="minorHAnsi"/>
        </w:rPr>
      </w:pPr>
    </w:p>
    <w:p w14:paraId="55716D64" w14:textId="77777777" w:rsidR="00916BD7" w:rsidRPr="00B31A2D" w:rsidRDefault="00916BD7" w:rsidP="00916BD7">
      <w:pPr>
        <w:pStyle w:val="Heading4"/>
        <w:rPr>
          <w:rFonts w:asciiTheme="minorHAnsi" w:hAnsiTheme="minorHAnsi"/>
        </w:rPr>
      </w:pPr>
      <w:r w:rsidRPr="00B31A2D">
        <w:rPr>
          <w:rFonts w:asciiTheme="minorHAnsi" w:hAnsiTheme="minorHAnsi"/>
        </w:rPr>
        <w:t xml:space="preserve">Security review reforms actualize a Bilateral Investment Treaty – most Chinese complaints center on the </w:t>
      </w:r>
      <w:r w:rsidRPr="00B31A2D">
        <w:rPr>
          <w:rFonts w:asciiTheme="minorHAnsi" w:hAnsiTheme="minorHAnsi"/>
          <w:i/>
          <w:u w:val="single"/>
        </w:rPr>
        <w:t>transparency of the CFIUS process</w:t>
      </w:r>
      <w:r w:rsidRPr="00B31A2D">
        <w:rPr>
          <w:rFonts w:asciiTheme="minorHAnsi" w:hAnsiTheme="minorHAnsi"/>
        </w:rPr>
        <w:t xml:space="preserve">. </w:t>
      </w:r>
    </w:p>
    <w:p w14:paraId="7B7E8857" w14:textId="77777777" w:rsidR="00916BD7" w:rsidRPr="00B31A2D" w:rsidRDefault="00916BD7" w:rsidP="00916BD7">
      <w:pPr>
        <w:rPr>
          <w:rStyle w:val="Style13ptBold"/>
          <w:rFonts w:asciiTheme="minorHAnsi" w:hAnsiTheme="minorHAnsi"/>
        </w:rPr>
      </w:pPr>
      <w:r w:rsidRPr="00B31A2D">
        <w:rPr>
          <w:rStyle w:val="Style13ptBold"/>
          <w:rFonts w:asciiTheme="minorHAnsi" w:hAnsiTheme="minorHAnsi"/>
        </w:rPr>
        <w:t>Moran ‘15</w:t>
      </w:r>
    </w:p>
    <w:p w14:paraId="40416AD7" w14:textId="77777777" w:rsidR="00916BD7" w:rsidRPr="00B31A2D" w:rsidRDefault="00916BD7" w:rsidP="00916BD7">
      <w:pPr>
        <w:rPr>
          <w:rFonts w:asciiTheme="minorHAnsi" w:hAnsiTheme="minorHAnsi"/>
          <w:sz w:val="18"/>
          <w:szCs w:val="18"/>
        </w:rPr>
      </w:pPr>
      <w:proofErr w:type="gramStart"/>
      <w:r w:rsidRPr="00B31A2D">
        <w:rPr>
          <w:rFonts w:asciiTheme="minorHAnsi" w:hAnsiTheme="minorHAnsi"/>
          <w:sz w:val="18"/>
          <w:szCs w:val="18"/>
        </w:rPr>
        <w:t>et</w:t>
      </w:r>
      <w:proofErr w:type="gramEnd"/>
      <w:r w:rsidRPr="00B31A2D">
        <w:rPr>
          <w:rFonts w:asciiTheme="minorHAnsi" w:hAnsiTheme="minorHAnsi"/>
          <w:sz w:val="18"/>
          <w:szCs w:val="18"/>
        </w:rPr>
        <w:t xml:space="preserve"> al; 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Landegger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The next co-author is Gary Clyde Hufbauer who was formerly the Maurice Greenberg Chair and Director of Studies at the Council on Foreign Relations (1996–98), the Marcus Wallenberg Professor of International Finance Diplomacy at </w:t>
      </w:r>
      <w:r w:rsidRPr="00B31A2D">
        <w:rPr>
          <w:rFonts w:asciiTheme="minorHAnsi" w:hAnsiTheme="minorHAnsi"/>
          <w:i/>
          <w:sz w:val="18"/>
          <w:szCs w:val="18"/>
        </w:rPr>
        <w:t>Georgetown University</w:t>
      </w:r>
      <w:r w:rsidRPr="00B31A2D">
        <w:rPr>
          <w:rFonts w:asciiTheme="minorHAnsi" w:hAnsiTheme="minorHAnsi"/>
          <w:sz w:val="18"/>
          <w:szCs w:val="18"/>
        </w:rPr>
        <w:t xml:space="preserve"> (1985–92), and served as the deputy assistant secretary for international trade and investment policy of the US Treasury (1977–79) – The final co-author is SEAN MINER – who is the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“COMMITTEE ON FOREIGN INVESTMENT IN THE UN AND THE US-CHINA BILATERAL INVESTMENTTREA" CHALLENGES IN MEETING CHINA'S DEMANDS” – From the paper “TOWARD A US-CHINA INVESTMENT TREATY” - PIIE Briefing 15-1 - February 2015 –Modified for potentially objectionable language - https://piie.com/publications/briefings/piieb15-1.pdf</w:t>
      </w:r>
    </w:p>
    <w:p w14:paraId="28AC900D" w14:textId="77777777" w:rsidR="00916BD7" w:rsidRPr="00B31A2D" w:rsidRDefault="00916BD7" w:rsidP="00916BD7">
      <w:pPr>
        <w:rPr>
          <w:rFonts w:asciiTheme="minorHAnsi" w:hAnsiTheme="minorHAnsi"/>
        </w:rPr>
      </w:pPr>
    </w:p>
    <w:p w14:paraId="7F1F034F" w14:textId="77777777" w:rsidR="00916BD7" w:rsidRPr="00B31A2D" w:rsidRDefault="00916BD7" w:rsidP="00916BD7">
      <w:pPr>
        <w:rPr>
          <w:rStyle w:val="StyleUnderline"/>
          <w:rFonts w:asciiTheme="minorHAnsi" w:hAnsiTheme="minorHAnsi"/>
        </w:rPr>
      </w:pPr>
      <w:r w:rsidRPr="001407D3">
        <w:rPr>
          <w:rStyle w:val="StyleUnderline"/>
          <w:rFonts w:asciiTheme="minorHAnsi" w:hAnsiTheme="minorHAnsi"/>
          <w:highlight w:val="green"/>
        </w:rPr>
        <w:t>The U</w:t>
      </w:r>
      <w:r w:rsidRPr="00B31A2D">
        <w:rPr>
          <w:rStyle w:val="StyleUnderline"/>
          <w:rFonts w:asciiTheme="minorHAnsi" w:hAnsiTheme="minorHAnsi"/>
        </w:rPr>
        <w:t>nited</w:t>
      </w:r>
      <w:r w:rsidRPr="001407D3">
        <w:rPr>
          <w:rStyle w:val="StyleUnderline"/>
          <w:rFonts w:asciiTheme="minorHAnsi" w:hAnsiTheme="minorHAnsi"/>
          <w:highlight w:val="green"/>
        </w:rPr>
        <w:t xml:space="preserve"> S</w:t>
      </w:r>
      <w:r w:rsidRPr="00B31A2D">
        <w:rPr>
          <w:rStyle w:val="StyleUnderline"/>
          <w:rFonts w:asciiTheme="minorHAnsi" w:hAnsiTheme="minorHAnsi"/>
        </w:rPr>
        <w:t>tates</w:t>
      </w:r>
      <w:r w:rsidRPr="001407D3">
        <w:rPr>
          <w:rStyle w:val="StyleUnderline"/>
          <w:rFonts w:asciiTheme="minorHAnsi" w:hAnsiTheme="minorHAnsi"/>
          <w:highlight w:val="green"/>
        </w:rPr>
        <w:t xml:space="preserve"> and China</w:t>
      </w:r>
      <w:r w:rsidRPr="00B31A2D">
        <w:rPr>
          <w:rFonts w:asciiTheme="minorHAnsi" w:hAnsiTheme="minorHAnsi"/>
          <w:sz w:val="12"/>
        </w:rPr>
        <w:t xml:space="preserve"> </w:t>
      </w:r>
      <w:r w:rsidRPr="001407D3">
        <w:rPr>
          <w:rStyle w:val="StyleUnderline"/>
          <w:rFonts w:asciiTheme="minorHAnsi" w:hAnsiTheme="minorHAnsi"/>
          <w:highlight w:val="green"/>
        </w:rPr>
        <w:t xml:space="preserve">have </w:t>
      </w:r>
      <w:r w:rsidRPr="00B31A2D">
        <w:rPr>
          <w:rStyle w:val="StyleUnderline"/>
          <w:rFonts w:asciiTheme="minorHAnsi" w:hAnsiTheme="minorHAnsi"/>
        </w:rPr>
        <w:t>continually</w:t>
      </w:r>
      <w:r w:rsidRPr="001407D3">
        <w:rPr>
          <w:rStyle w:val="StyleUnderline"/>
          <w:rFonts w:asciiTheme="minorHAnsi" w:hAnsiTheme="minorHAnsi"/>
          <w:highlight w:val="green"/>
        </w:rPr>
        <w:t xml:space="preserve"> sparred in the area of </w:t>
      </w:r>
      <w:r w:rsidRPr="00B31A2D">
        <w:rPr>
          <w:rStyle w:val="StyleUnderline"/>
          <w:rFonts w:asciiTheme="minorHAnsi" w:hAnsiTheme="minorHAnsi"/>
        </w:rPr>
        <w:t xml:space="preserve">national </w:t>
      </w:r>
      <w:r w:rsidRPr="001407D3">
        <w:rPr>
          <w:rStyle w:val="StyleUnderline"/>
          <w:rFonts w:asciiTheme="minorHAnsi" w:hAnsiTheme="minorHAnsi"/>
          <w:highlight w:val="green"/>
        </w:rPr>
        <w:t>security reviews for bilateral investment</w:t>
      </w:r>
      <w:r w:rsidRPr="00B31A2D">
        <w:rPr>
          <w:rFonts w:asciiTheme="minorHAnsi" w:hAnsiTheme="minorHAnsi"/>
          <w:sz w:val="12"/>
        </w:rPr>
        <w:t xml:space="preserve">. The current negotiations on an investment treaty between the two countries cover a wide range of topics. </w:t>
      </w:r>
      <w:r w:rsidRPr="001407D3">
        <w:rPr>
          <w:rStyle w:val="StyleUnderline"/>
          <w:rFonts w:asciiTheme="minorHAnsi" w:hAnsiTheme="minorHAnsi"/>
          <w:highlight w:val="green"/>
        </w:rPr>
        <w:t>The US-China</w:t>
      </w:r>
      <w:r w:rsidRPr="00B31A2D">
        <w:rPr>
          <w:rFonts w:asciiTheme="minorHAnsi" w:hAnsiTheme="minorHAnsi"/>
          <w:sz w:val="12"/>
        </w:rPr>
        <w:t xml:space="preserve"> </w:t>
      </w:r>
      <w:r w:rsidRPr="00B31A2D">
        <w:rPr>
          <w:rStyle w:val="StyleUnderline"/>
          <w:rFonts w:asciiTheme="minorHAnsi" w:hAnsiTheme="minorHAnsi"/>
        </w:rPr>
        <w:t>bilateral investment treaty</w:t>
      </w:r>
      <w:r w:rsidRPr="00B31A2D">
        <w:rPr>
          <w:rFonts w:asciiTheme="minorHAnsi" w:hAnsiTheme="minorHAnsi"/>
          <w:sz w:val="12"/>
        </w:rPr>
        <w:t xml:space="preserve"> (</w:t>
      </w:r>
      <w:r w:rsidRPr="001407D3">
        <w:rPr>
          <w:rStyle w:val="Emphasis"/>
          <w:rFonts w:asciiTheme="minorHAnsi" w:hAnsiTheme="minorHAnsi"/>
          <w:highlight w:val="green"/>
        </w:rPr>
        <w:t>BIT</w:t>
      </w:r>
      <w:r w:rsidRPr="00B31A2D">
        <w:rPr>
          <w:rFonts w:asciiTheme="minorHAnsi" w:hAnsiTheme="minorHAnsi"/>
          <w:sz w:val="12"/>
        </w:rPr>
        <w:t xml:space="preserve">) </w:t>
      </w:r>
      <w:r w:rsidRPr="001407D3">
        <w:rPr>
          <w:rStyle w:val="StyleUnderline"/>
          <w:rFonts w:asciiTheme="minorHAnsi" w:hAnsiTheme="minorHAnsi"/>
          <w:highlight w:val="green"/>
        </w:rPr>
        <w:t>could be an opportunity to clear up issues relating to security reviews</w:t>
      </w:r>
      <w:r w:rsidRPr="00B31A2D">
        <w:rPr>
          <w:rFonts w:asciiTheme="minorHAnsi" w:hAnsiTheme="minorHAnsi"/>
          <w:sz w:val="12"/>
        </w:rPr>
        <w:t xml:space="preserve">, although both sides may end up disappointed. </w:t>
      </w:r>
      <w:r w:rsidRPr="001407D3">
        <w:rPr>
          <w:rStyle w:val="StyleUnderline"/>
          <w:rFonts w:asciiTheme="minorHAnsi" w:hAnsiTheme="minorHAnsi"/>
          <w:highlight w:val="green"/>
        </w:rPr>
        <w:t xml:space="preserve">China's grievances stem from </w:t>
      </w:r>
      <w:r w:rsidRPr="00B31A2D">
        <w:rPr>
          <w:rStyle w:val="StyleUnderline"/>
          <w:rFonts w:asciiTheme="minorHAnsi" w:hAnsiTheme="minorHAnsi"/>
        </w:rPr>
        <w:t xml:space="preserve">some high profile </w:t>
      </w:r>
      <w:r w:rsidRPr="001407D3">
        <w:rPr>
          <w:rStyle w:val="StyleUnderline"/>
          <w:rFonts w:asciiTheme="minorHAnsi" w:hAnsiTheme="minorHAnsi"/>
          <w:highlight w:val="green"/>
        </w:rPr>
        <w:t>acquisition attempts launched by Chinese firms that were</w:t>
      </w:r>
      <w:r w:rsidRPr="00B31A2D">
        <w:rPr>
          <w:rFonts w:asciiTheme="minorHAnsi" w:hAnsiTheme="minorHAnsi"/>
          <w:sz w:val="12"/>
        </w:rPr>
        <w:t xml:space="preserve"> ultimately </w:t>
      </w:r>
      <w:r w:rsidRPr="001407D3">
        <w:rPr>
          <w:rStyle w:val="StyleUnderline"/>
          <w:rFonts w:asciiTheme="minorHAnsi" w:hAnsiTheme="minorHAnsi"/>
          <w:highlight w:val="green"/>
        </w:rPr>
        <w:t>unsuccessful</w:t>
      </w:r>
      <w:r w:rsidRPr="00B31A2D">
        <w:rPr>
          <w:rStyle w:val="StyleUnderline"/>
          <w:rFonts w:asciiTheme="minorHAnsi" w:hAnsiTheme="minorHAnsi"/>
        </w:rPr>
        <w:t xml:space="preserve"> </w:t>
      </w:r>
      <w:r w:rsidRPr="00B31A2D">
        <w:rPr>
          <w:rFonts w:asciiTheme="minorHAnsi" w:hAnsiTheme="minorHAnsi"/>
          <w:sz w:val="12"/>
        </w:rPr>
        <w:t>because they ran into political obstacles from the US Congress or the CFIUS</w:t>
      </w:r>
      <w:r w:rsidRPr="001407D3">
        <w:rPr>
          <w:rStyle w:val="StyleUnderline"/>
          <w:rFonts w:asciiTheme="minorHAnsi" w:hAnsiTheme="minorHAnsi"/>
          <w:highlight w:val="green"/>
        </w:rPr>
        <w:t>.</w:t>
      </w:r>
      <w:r w:rsidRPr="00B31A2D">
        <w:rPr>
          <w:rFonts w:asciiTheme="minorHAnsi" w:hAnsiTheme="minorHAnsi"/>
          <w:sz w:val="12"/>
        </w:rPr>
        <w:t xml:space="preserve"> But the high-profile cases have skewed public perception and now </w:t>
      </w:r>
      <w:r w:rsidRPr="001407D3">
        <w:rPr>
          <w:rStyle w:val="StyleUnderline"/>
          <w:rFonts w:asciiTheme="minorHAnsi" w:hAnsiTheme="minorHAnsi"/>
          <w:highlight w:val="green"/>
        </w:rPr>
        <w:t>some</w:t>
      </w:r>
      <w:r w:rsidRPr="00B31A2D">
        <w:rPr>
          <w:rStyle w:val="StyleUnderline"/>
          <w:rFonts w:asciiTheme="minorHAnsi" w:hAnsiTheme="minorHAnsi"/>
        </w:rPr>
        <w:t xml:space="preserve"> see </w:t>
      </w:r>
      <w:r w:rsidRPr="001407D3">
        <w:rPr>
          <w:rStyle w:val="StyleUnderline"/>
          <w:rFonts w:asciiTheme="minorHAnsi" w:hAnsiTheme="minorHAnsi"/>
          <w:highlight w:val="green"/>
        </w:rPr>
        <w:t xml:space="preserve">(consider) CFIUS as an unfair barrier to Chinese investments </w:t>
      </w:r>
      <w:r w:rsidRPr="00B31A2D">
        <w:rPr>
          <w:rStyle w:val="StyleUnderline"/>
          <w:rFonts w:asciiTheme="minorHAnsi" w:hAnsiTheme="minorHAnsi"/>
        </w:rPr>
        <w:t>in the United States</w:t>
      </w:r>
      <w:r w:rsidRPr="001407D3">
        <w:rPr>
          <w:rStyle w:val="StyleUnderline"/>
          <w:rFonts w:asciiTheme="minorHAnsi" w:hAnsiTheme="minorHAnsi"/>
          <w:highlight w:val="green"/>
        </w:rPr>
        <w:t>.</w:t>
      </w:r>
      <w:r w:rsidRPr="00B31A2D">
        <w:rPr>
          <w:rStyle w:val="StyleUnderline"/>
          <w:rFonts w:asciiTheme="minorHAnsi" w:hAnsiTheme="minorHAnsi"/>
        </w:rPr>
        <w:t xml:space="preserve"> </w:t>
      </w:r>
      <w:r w:rsidRPr="001407D3">
        <w:rPr>
          <w:rStyle w:val="StyleUnderline"/>
          <w:rFonts w:asciiTheme="minorHAnsi" w:hAnsiTheme="minorHAnsi"/>
          <w:highlight w:val="green"/>
        </w:rPr>
        <w:t>The Chinese</w:t>
      </w:r>
      <w:r w:rsidRPr="00B31A2D">
        <w:rPr>
          <w:rFonts w:asciiTheme="minorHAnsi" w:hAnsiTheme="minorHAnsi"/>
          <w:sz w:val="12"/>
        </w:rPr>
        <w:t xml:space="preserve"> will look to accomplish two things in the BIT. First they </w:t>
      </w:r>
      <w:r w:rsidRPr="001407D3">
        <w:rPr>
          <w:rStyle w:val="StyleUnderline"/>
          <w:rFonts w:asciiTheme="minorHAnsi" w:hAnsiTheme="minorHAnsi"/>
          <w:highlight w:val="green"/>
        </w:rPr>
        <w:t>would like to ensure greater transparency in order for Chinese firms</w:t>
      </w:r>
      <w:r w:rsidRPr="00B31A2D">
        <w:rPr>
          <w:rFonts w:asciiTheme="minorHAnsi" w:hAnsiTheme="minorHAnsi"/>
          <w:sz w:val="12"/>
        </w:rPr>
        <w:t xml:space="preserve">, including state-owned enterprises (SOEs), </w:t>
      </w:r>
      <w:r w:rsidRPr="001407D3">
        <w:rPr>
          <w:rStyle w:val="StyleUnderline"/>
          <w:rFonts w:asciiTheme="minorHAnsi" w:hAnsiTheme="minorHAnsi"/>
          <w:highlight w:val="green"/>
        </w:rPr>
        <w:t xml:space="preserve">to have a clearer understanding of the </w:t>
      </w:r>
      <w:r w:rsidRPr="00B31A2D">
        <w:rPr>
          <w:rStyle w:val="StyleUnderline"/>
          <w:rFonts w:asciiTheme="minorHAnsi" w:hAnsiTheme="minorHAnsi"/>
        </w:rPr>
        <w:t xml:space="preserve">decisions </w:t>
      </w:r>
      <w:r w:rsidRPr="001407D3">
        <w:rPr>
          <w:rStyle w:val="StyleUnderline"/>
          <w:rFonts w:asciiTheme="minorHAnsi" w:hAnsiTheme="minorHAnsi"/>
          <w:highlight w:val="green"/>
        </w:rPr>
        <w:t>criteria in a CFIUS review</w:t>
      </w:r>
      <w:r w:rsidRPr="00B31A2D">
        <w:rPr>
          <w:rFonts w:asciiTheme="minorHAnsi" w:hAnsiTheme="minorHAnsi"/>
          <w:sz w:val="12"/>
        </w:rPr>
        <w:t xml:space="preserve">. Second, </w:t>
      </w:r>
      <w:r w:rsidRPr="001407D3">
        <w:rPr>
          <w:rStyle w:val="StyleUnderline"/>
          <w:rFonts w:asciiTheme="minorHAnsi" w:hAnsiTheme="minorHAnsi"/>
          <w:highlight w:val="green"/>
        </w:rPr>
        <w:t>they would like CFIUS to apply the same criteria to a Chinese firm</w:t>
      </w:r>
      <w:r w:rsidRPr="00B31A2D">
        <w:rPr>
          <w:rFonts w:asciiTheme="minorHAnsi" w:hAnsiTheme="minorHAnsi"/>
          <w:sz w:val="12"/>
        </w:rPr>
        <w:t xml:space="preserve"> </w:t>
      </w:r>
      <w:r w:rsidRPr="001407D3">
        <w:rPr>
          <w:rStyle w:val="StyleUnderline"/>
          <w:rFonts w:asciiTheme="minorHAnsi" w:hAnsiTheme="minorHAnsi"/>
          <w:highlight w:val="green"/>
        </w:rPr>
        <w:t>trying to acquire a US firm as it would to a British firm doing the same</w:t>
      </w:r>
      <w:r w:rsidRPr="00B31A2D">
        <w:rPr>
          <w:rFonts w:asciiTheme="minorHAnsi" w:hAnsiTheme="minorHAnsi"/>
          <w:sz w:val="12"/>
        </w:rPr>
        <w:t xml:space="preserve">. </w:t>
      </w:r>
      <w:r w:rsidRPr="00B31A2D">
        <w:rPr>
          <w:rStyle w:val="Emphasis"/>
          <w:rFonts w:asciiTheme="minorHAnsi" w:hAnsiTheme="minorHAnsi"/>
        </w:rPr>
        <w:t>This is called most favored nation (MFN) treatment</w:t>
      </w:r>
      <w:r w:rsidRPr="00B31A2D">
        <w:rPr>
          <w:rStyle w:val="StyleUnderline"/>
          <w:rFonts w:asciiTheme="minorHAnsi" w:hAnsiTheme="minorHAnsi"/>
        </w:rPr>
        <w:t xml:space="preserve">. </w:t>
      </w:r>
      <w:proofErr w:type="gramStart"/>
      <w:r w:rsidRPr="00B31A2D">
        <w:rPr>
          <w:rFonts w:asciiTheme="minorHAnsi" w:hAnsiTheme="minorHAnsi"/>
          <w:sz w:val="12"/>
        </w:rPr>
        <w:t>Chinese commentators point to the perception that even the prospect of going through a review is sometimes enough to prevent an investment.</w:t>
      </w:r>
      <w:proofErr w:type="gramEnd"/>
      <w:r w:rsidRPr="00B31A2D">
        <w:rPr>
          <w:rFonts w:asciiTheme="minorHAnsi" w:hAnsiTheme="minorHAnsi"/>
          <w:sz w:val="12"/>
        </w:rPr>
        <w:t xml:space="preserve"> Moreover, additional factors, besides the prospect of a CFIUS review, may discourage potential foreign investors. In certain industries foreign investment is explicitly limited or prohibited by the US Congress, namely natural resources, telecom, TV, and radio. Investment in other sectors may face barriers even though the official US policy is an open door. As mentioned, congressional disapproval can prove too much for a foreign investor. Intense media scrutiny, usually linked to congressional protests, can force a bid withdrawal if it sparks strong negative public sentiment. </w:t>
      </w:r>
      <w:r w:rsidRPr="001407D3">
        <w:rPr>
          <w:rStyle w:val="Emphasis"/>
          <w:rFonts w:asciiTheme="minorHAnsi" w:hAnsiTheme="minorHAnsi"/>
          <w:highlight w:val="green"/>
        </w:rPr>
        <w:t>Most of the Chinese grievances</w:t>
      </w:r>
      <w:r w:rsidRPr="001407D3">
        <w:rPr>
          <w:rStyle w:val="StyleUnderline"/>
          <w:rFonts w:asciiTheme="minorHAnsi" w:hAnsiTheme="minorHAnsi"/>
          <w:highlight w:val="green"/>
        </w:rPr>
        <w:t xml:space="preserve"> could be alleviated if the BIT could simplify the CFIUS process.</w:t>
      </w:r>
      <w:r w:rsidRPr="00B31A2D">
        <w:rPr>
          <w:rFonts w:asciiTheme="minorHAnsi" w:hAnsiTheme="minorHAnsi"/>
          <w:sz w:val="12"/>
        </w:rPr>
        <w:t xml:space="preserve"> The US government is unlikely to take further steps to ease the path through CFIUS, but recently more and more investors, including from China, have successfully navigated a CFIUS review. Several foreign investors have experienced an almost xenophobic attitude toward their proposed investments in the United States. Firms based in Japan, the Middle East, China, and even France have all faced issues springing from fear held by the American public that the foreign investor would acquire a vital US company. CFIUS vets legitimate national security concerns, but public misgivings often extend well beyond the national security realm. Despite these occasional eruptions, the United States remains a popular destination for inward foreign investment. In 2013, the United States received a net inflow of $160 billion from inward foreign investment. In that year, worldwide flows topped $1.4 trillion. The United States wants to maintain its position as a leading destination for foreign investment. Studies show that foreign firms employ over 5 million workers in the United States, and they pay higher wages than most domestic fi rms. Studies also show that foreign firms in the United States perform at a very high level, fostering a competitive environment, which boosts the performance of domestic fi rms. Inward FDI also increases domestic spending on research and development (R&amp;D). Inward FDI is concentrated in select but important sectors, such as advanced manufacturing, energy, technology, and finance. The presence of leading edge foreign firms facilitates the diffusion of high technology and innovative management to domestic firms, creating a stronger US economy. This shows up in the positive correlation between inward FDI and domestic productivity. China had inward FDI flows of around $250 billion in 2013, but outward FDI has lagged far behind. 3 China’s outward FDI stock totals around $500 billion, while its inward FDI stock totals more than $2 trillion. China’s outward FDI stock placed in the United States is approximately $47.5 billion in 2014, less than one-tenth China’s total outward stock, and more than half of that arrived in the last two years. 4 Chinese </w:t>
      </w:r>
      <w:proofErr w:type="gramStart"/>
      <w:r w:rsidRPr="00B31A2D">
        <w:rPr>
          <w:rFonts w:asciiTheme="minorHAnsi" w:hAnsiTheme="minorHAnsi"/>
          <w:sz w:val="12"/>
        </w:rPr>
        <w:t>investment</w:t>
      </w:r>
      <w:proofErr w:type="gramEnd"/>
      <w:r w:rsidRPr="00B31A2D">
        <w:rPr>
          <w:rFonts w:asciiTheme="minorHAnsi" w:hAnsiTheme="minorHAnsi"/>
          <w:sz w:val="12"/>
        </w:rPr>
        <w:t xml:space="preserve"> in the United States is gathering speed, amounting to $14 billion in calendar year 2013 and $12 billion in calendar year 2014. Chinese companies invest in the United States to take advantage of highly skilled workers, to acquire new production technology, and to reach the US consumer market. It wouldn’t make sense for Chinese companies, with cheaper labor at home, to seek low-skilled US workers. Chinese firms spend on considerable R&amp;D in the United States to adapt their products to the American market. Somewhat surprisingly, Chinese-owned firms in the United States tend to export a larger fraction of output than their US counterparts. US sentiment toward growing Chinese investment is becoming more positive, especially at the state level, where governors vie to attract job-creating firms to their economies. However, convincing Americans that Chinese investment does not pose an economic or security threat can be difficult. As a side advantage, the CFIUS process provides reassurance to the public at least with respect to security concerns. THE CFIUS PROCESS CFIUS was created in the 1970s, as fear spread that Middle Eastern governments, flush with profits from high petroleum prices, would begin to acquire vast tracts of US real estate. This fear was overblown, and massive purchases of US assets did not materialize. Nonetheless CFIUS was created in 1975 to ensure that inward investments would not jeopardize national security. Yet presidential authority to block transactions was not legalized until after 1987, when a Japanese firm attempted to acquire a French-owned technology firm based in the United States. In 1988, the Exon-Florio Amendment was passed giving the president authority to block transactions that might harm US national security. The president subsequently delegated investigatory authority to CFIUS. </w:t>
      </w:r>
      <w:proofErr w:type="gramStart"/>
      <w:r w:rsidRPr="00B31A2D">
        <w:rPr>
          <w:rFonts w:asciiTheme="minorHAnsi" w:hAnsiTheme="minorHAnsi"/>
          <w:sz w:val="12"/>
        </w:rPr>
        <w:t>Only two transactions have been explicitly prohibited by a US president,</w:t>
      </w:r>
      <w:proofErr w:type="gramEnd"/>
      <w:r w:rsidRPr="00B31A2D">
        <w:rPr>
          <w:rFonts w:asciiTheme="minorHAnsi" w:hAnsiTheme="minorHAnsi"/>
          <w:sz w:val="12"/>
        </w:rPr>
        <w:t xml:space="preserve"> in 1990 and 2012, and in both cases the acquiring firms were Chinese. A fresh congressional storm erupted in 2006 over the proposed acquisition of a British firm, Peninsular and Oriental Steam Navigation Company (P&amp;O), which owned ports all over the globe, including in the United States. The acquiring firm was based in the United Arab Emirates (and controlled by the Emir of Dubai) called Dubai Ports World. After CFIUS cleared the transaction, a congressional uproar manifested in the form of a 62-2 vote against the transaction within the House Appropriations Committee. Dubai Ports World went through with the transaction but was forced by political pressure to divest the six US ports, selling them to an American entity. This episode led to further changes in the CFIUS process, implemented in 2007 by the Foreign Investment and National Security Act (FINSA). The scope of the national security review was expanded and CFIUS now looks, among other issues, at the possibility of “three threats” </w:t>
      </w:r>
      <w:proofErr w:type="gramStart"/>
      <w:r w:rsidRPr="00B31A2D">
        <w:rPr>
          <w:rFonts w:asciiTheme="minorHAnsi" w:hAnsiTheme="minorHAnsi"/>
          <w:sz w:val="12"/>
        </w:rPr>
        <w:t>( described</w:t>
      </w:r>
      <w:proofErr w:type="gramEnd"/>
      <w:r w:rsidRPr="00B31A2D">
        <w:rPr>
          <w:rFonts w:asciiTheme="minorHAnsi" w:hAnsiTheme="minorHAnsi"/>
          <w:sz w:val="12"/>
        </w:rPr>
        <w:t xml:space="preserve"> in more detail later): 1 . </w:t>
      </w:r>
      <w:proofErr w:type="gramStart"/>
      <w:r w:rsidRPr="00B31A2D">
        <w:rPr>
          <w:rFonts w:asciiTheme="minorHAnsi" w:hAnsiTheme="minorHAnsi"/>
          <w:sz w:val="12"/>
        </w:rPr>
        <w:t>denial</w:t>
      </w:r>
      <w:proofErr w:type="gramEnd"/>
      <w:r w:rsidRPr="00B31A2D">
        <w:rPr>
          <w:rFonts w:asciiTheme="minorHAnsi" w:hAnsiTheme="minorHAnsi"/>
          <w:sz w:val="12"/>
        </w:rPr>
        <w:t xml:space="preserve"> or manipulation of access to supplies, 2. </w:t>
      </w:r>
      <w:proofErr w:type="gramStart"/>
      <w:r w:rsidRPr="00B31A2D">
        <w:rPr>
          <w:rFonts w:asciiTheme="minorHAnsi" w:hAnsiTheme="minorHAnsi"/>
          <w:sz w:val="12"/>
        </w:rPr>
        <w:t>leakage</w:t>
      </w:r>
      <w:proofErr w:type="gramEnd"/>
      <w:r w:rsidRPr="00B31A2D">
        <w:rPr>
          <w:rFonts w:asciiTheme="minorHAnsi" w:hAnsiTheme="minorHAnsi"/>
          <w:sz w:val="12"/>
        </w:rPr>
        <w:t xml:space="preserve"> (referring to sales of goods or technology, especially of a military nature), and 3. </w:t>
      </w:r>
      <w:proofErr w:type="gramStart"/>
      <w:r w:rsidRPr="00B31A2D">
        <w:rPr>
          <w:rFonts w:asciiTheme="minorHAnsi" w:hAnsiTheme="minorHAnsi"/>
          <w:sz w:val="12"/>
        </w:rPr>
        <w:t>sabotage</w:t>
      </w:r>
      <w:proofErr w:type="gramEnd"/>
      <w:r w:rsidRPr="00B31A2D">
        <w:rPr>
          <w:rFonts w:asciiTheme="minorHAnsi" w:hAnsiTheme="minorHAnsi"/>
          <w:sz w:val="12"/>
        </w:rPr>
        <w:t xml:space="preserve"> or espionage. Apart from SOEs, foreign investors in the United States are not required to initiate a CFIUS review, but lawyers recommend that they do so. While CFIUS has not distinguished between “mixed ownership” firms— partly state-owned and partly privately owned—and fully state-owned firms, any mixed ownership firms would be well advised to initiate a CFIUS review. If a foreign firm does not fi le a notice to CFIUS regarding a proposed transaction, then CFIUS can initiate its own investigation, and subsequently order a divestment. The process involves a 30-day review, and the majority of transactions are cleared in this time period. But the committee may initiate an additional 45-day investigation if it needs more time. This second 45-day investigation is mandatory if the foreign acquiring firm has ties to a foreign government or involves critical infrastructure in the United States. The president has 15 days to evaluate CFIUS findings and allow or prohibit the transaction. The committee’s deliberations are secret, and (with few exceptions) it reports summary statistics only on the cases reviewed and investigated. A closer look at how CFIUS operates and initiates its investigations reveals that notices to CFIUS have in- creased substantially and so have the percentage of cleared investments. Since 2008, any entity controlled by a foreign government must notify CFIUS of an intended acquisition. This is not the case for private companies, although it is generally a good idea for them to do so. Clearance by a CFIUS review can help shield the foreign firm from congressional or public criticism. From 2008 through 2012, foreign firms fi led 538 notices of transactions with CFIUS. Of these, 6 percent of the firms (32 cases) withdrew from the review process before it was finished, 31 percent (168 cases) went through an investigation, and 7 percent (38 cases) withdrew during the investigation. CFIUS recommended divestiture in just 1 case in those five years, where a presidential decision was made to force Ralls Corporation to </w:t>
      </w:r>
      <w:proofErr w:type="gramStart"/>
      <w:r w:rsidRPr="00B31A2D">
        <w:rPr>
          <w:rFonts w:asciiTheme="minorHAnsi" w:hAnsiTheme="minorHAnsi"/>
          <w:sz w:val="12"/>
        </w:rPr>
        <w:t>sells</w:t>
      </w:r>
      <w:proofErr w:type="gramEnd"/>
      <w:r w:rsidRPr="00B31A2D">
        <w:rPr>
          <w:rFonts w:asciiTheme="minorHAnsi" w:hAnsiTheme="minorHAnsi"/>
          <w:sz w:val="12"/>
        </w:rPr>
        <w:t xml:space="preserve"> its American assets. The other 44 percent (238 cases) were cleared during the review process without the need for an investigation. This means CFIUS deemed nearly 87 percent (468 out of 538) of the notices as not a threat to US national security, a very high rate. However, some firms were subject to mitigating measures (8 percent of cases from 2010 through 2012). Mitigating measures ranged from allowing only US citizens to handle certain products and services to termination or sale of specific US business activities. There are many reasons why firms may withdraw before or during the investigation process. Sometimes the fi ling parties may not be able to answer all the national security or other related queries within the review or investigation process and decide to withdraw and refi le at a later time. Also if the terms of the transaction change, the party may withdraw and refi le later, or if the transaction is abandoned for commercial reasons then the party will withdraw the notice. For example, in 2012, 22 cases were withdrawn during the review or investigation process, and 12 of those cases were refi led in 2012 or 2013, with the rest abandoning the transaction either for commercial reasons or because of national security concerns raised by CFIUS. Several high-profile cases have shaped public opinion, in the United States and </w:t>
      </w:r>
      <w:proofErr w:type="gramStart"/>
      <w:r w:rsidRPr="00B31A2D">
        <w:rPr>
          <w:rFonts w:asciiTheme="minorHAnsi" w:hAnsiTheme="minorHAnsi"/>
          <w:sz w:val="12"/>
        </w:rPr>
        <w:t>abroad,</w:t>
      </w:r>
      <w:proofErr w:type="gramEnd"/>
      <w:r w:rsidRPr="00B31A2D">
        <w:rPr>
          <w:rFonts w:asciiTheme="minorHAnsi" w:hAnsiTheme="minorHAnsi"/>
          <w:sz w:val="12"/>
        </w:rPr>
        <w:t xml:space="preserve"> on the process foreign investors must endure when investing in the United States. In 1992, a French firm, Thompson (58 percent owned by the French government), tried to acquire an American firm, LTV Corporation, which possessed sensitive missile technology. Thompson had sold weapons to Iraq and Libya, and there was no way to ensure that future sales would not be initiated in zones of US military activity. Thompson subsequently withdrew its bid. In 2002, CNOOC proposed to buy the American-owned Unocal, which had some drilling activity in the Gulf of Mexico. Protestors worried that CNOOC would divert oil sales from the United States to China. While this fear was overblown, CNOOC eventually withdrew its bid. Commentators say that the knowledge gained from this failure helped CNOOC close a deal in 2013 to buy Canada’s Nexen, also with significant operations in the Gulf of Mexico. CFIUS did mandate that CNOOC give up operating control of its Gulf activities, although CNOOC still can collect the revenue. In 2010 </w:t>
      </w:r>
      <w:proofErr w:type="gramStart"/>
      <w:r w:rsidRPr="00B31A2D">
        <w:rPr>
          <w:rFonts w:asciiTheme="minorHAnsi" w:hAnsiTheme="minorHAnsi"/>
          <w:sz w:val="12"/>
        </w:rPr>
        <w:t>a Chinese</w:t>
      </w:r>
      <w:proofErr w:type="gramEnd"/>
      <w:r w:rsidRPr="00B31A2D">
        <w:rPr>
          <w:rFonts w:asciiTheme="minorHAnsi" w:hAnsiTheme="minorHAnsi"/>
          <w:sz w:val="12"/>
        </w:rPr>
        <w:t xml:space="preserve"> SOE, Anshan Iron &amp; Steel Group, came under political fi re for its attempted investment in US-owned Steel Development Company. Anshan withdrew its bid amid congressional pressure. Opposition to foreign acquisitions on supposed national security grounds sometimes originates from the desire of US-based competitors to acquire the target company more cheaply on their own. Chevron, for example, led the attack against CNOOC’s proposed acquisition of Unocal, and when the Chinese deal fell through Chevron acquired Unocal itself. Since the FINSA reform of CFIUS legislation in 2007, US domestic political pressure has been less effective in stopping transactions. During Shuanghui International’s purchase of Smithfields in 2013, the largest pork producer in the United States, there was significant congressional opposition to a Chinese firm taking over an important part of US food supply, but congressional pressure was not strong enough to force Shuang- hui to withdraw its bid. The bid subsequently passed a CFIUS investigation and the acquisition was completed in July 2013. This may have been partly due to greater Chinese experience at acquiring US firms, and there- fore increasing confidence by the Chinese investors that they could withstand public criticism and just focus on national security concerns. Shuanghui started educating public opinion early and hired skillful lawyers and consultants to guide the Chinese parent through the process. Moreover, there was no legitimate security concern in this case, just the fact that an important American company would be sold to a Chinese company. Shuanghui’s skill in navigating both the CFIUS process and potential congressional opposition provides a teaching lesson to other Chinese firms that seek to acquire “brand name” US fi rms. Chinese firms have recently been less reticent about investing in the United States. From 2007 to 2009, Chinese firms filed 13 notices with CFIUS, but from 2010 through 2012, they fi led 39 notices, accounting for 12 percent of all notices. This includes 23 notices fi led in 2012 alone, twice the level in the previous year, </w:t>
      </w:r>
      <w:proofErr w:type="gramStart"/>
      <w:r w:rsidRPr="00B31A2D">
        <w:rPr>
          <w:rFonts w:asciiTheme="minorHAnsi" w:hAnsiTheme="minorHAnsi"/>
          <w:sz w:val="12"/>
        </w:rPr>
        <w:t>the</w:t>
      </w:r>
      <w:proofErr w:type="gramEnd"/>
      <w:r w:rsidRPr="00B31A2D">
        <w:rPr>
          <w:rFonts w:asciiTheme="minorHAnsi" w:hAnsiTheme="minorHAnsi"/>
          <w:sz w:val="12"/>
        </w:rPr>
        <w:t xml:space="preserve"> most for any country in 2012 (figure 1). In comparison, UK </w:t>
      </w:r>
      <w:proofErr w:type="gramStart"/>
      <w:r w:rsidRPr="00B31A2D">
        <w:rPr>
          <w:rFonts w:asciiTheme="minorHAnsi" w:hAnsiTheme="minorHAnsi"/>
          <w:sz w:val="12"/>
        </w:rPr>
        <w:t>investors</w:t>
      </w:r>
      <w:proofErr w:type="gramEnd"/>
      <w:r w:rsidRPr="00B31A2D">
        <w:rPr>
          <w:rFonts w:asciiTheme="minorHAnsi" w:hAnsiTheme="minorHAnsi"/>
          <w:sz w:val="12"/>
        </w:rPr>
        <w:t xml:space="preserve"> fi led 21 percent of total notices during the 2010–12 period, the highest from any country over the three- year period. China fi led more notices than French (9 percent) and Canadian (10 percent) firms during that time. Of China’s 39 notices fi led, 20 were in the manufacturing sector, 12 in mining, utilities, and construction, while the other 7 were in finance, information, and services. </w:t>
      </w:r>
      <w:r w:rsidRPr="001407D3">
        <w:rPr>
          <w:rStyle w:val="StyleUnderline"/>
          <w:rFonts w:asciiTheme="minorHAnsi" w:hAnsiTheme="minorHAnsi"/>
          <w:highlight w:val="green"/>
        </w:rPr>
        <w:t>China’s commerce minister remarked that</w:t>
      </w:r>
      <w:r w:rsidRPr="00B31A2D">
        <w:rPr>
          <w:rFonts w:asciiTheme="minorHAnsi" w:hAnsiTheme="minorHAnsi"/>
          <w:sz w:val="12"/>
        </w:rPr>
        <w:t xml:space="preserve"> the </w:t>
      </w:r>
      <w:r w:rsidRPr="001407D3">
        <w:rPr>
          <w:rStyle w:val="Emphasis"/>
          <w:rFonts w:asciiTheme="minorHAnsi" w:hAnsiTheme="minorHAnsi"/>
          <w:highlight w:val="green"/>
        </w:rPr>
        <w:t>CFIUS</w:t>
      </w:r>
      <w:r w:rsidRPr="00B31A2D">
        <w:rPr>
          <w:rStyle w:val="StyleUnderline"/>
          <w:rFonts w:asciiTheme="minorHAnsi" w:hAnsiTheme="minorHAnsi"/>
        </w:rPr>
        <w:t xml:space="preserve"> </w:t>
      </w:r>
      <w:r w:rsidRPr="00B31A2D">
        <w:rPr>
          <w:rFonts w:asciiTheme="minorHAnsi" w:hAnsiTheme="minorHAnsi"/>
          <w:sz w:val="12"/>
        </w:rPr>
        <w:t xml:space="preserve">process </w:t>
      </w:r>
      <w:r w:rsidRPr="001407D3">
        <w:rPr>
          <w:rStyle w:val="Emphasis"/>
          <w:rFonts w:asciiTheme="minorHAnsi" w:hAnsiTheme="minorHAnsi"/>
          <w:highlight w:val="green"/>
        </w:rPr>
        <w:t>needs to be</w:t>
      </w:r>
      <w:r w:rsidRPr="00B31A2D">
        <w:rPr>
          <w:rFonts w:asciiTheme="minorHAnsi" w:hAnsiTheme="minorHAnsi"/>
          <w:sz w:val="12"/>
        </w:rPr>
        <w:t xml:space="preserve"> “</w:t>
      </w:r>
      <w:r w:rsidRPr="001407D3">
        <w:rPr>
          <w:rStyle w:val="Emphasis"/>
          <w:rFonts w:asciiTheme="minorHAnsi" w:hAnsiTheme="minorHAnsi"/>
          <w:highlight w:val="green"/>
        </w:rPr>
        <w:t>more</w:t>
      </w:r>
      <w:r w:rsidRPr="00B31A2D">
        <w:rPr>
          <w:rFonts w:asciiTheme="minorHAnsi" w:hAnsiTheme="minorHAnsi"/>
          <w:sz w:val="12"/>
        </w:rPr>
        <w:t xml:space="preserve"> open and </w:t>
      </w:r>
      <w:r w:rsidRPr="001407D3">
        <w:rPr>
          <w:rStyle w:val="Emphasis"/>
          <w:rFonts w:asciiTheme="minorHAnsi" w:hAnsiTheme="minorHAnsi"/>
          <w:highlight w:val="green"/>
        </w:rPr>
        <w:t>transparent</w:t>
      </w:r>
      <w:r w:rsidRPr="00B31A2D">
        <w:rPr>
          <w:rFonts w:asciiTheme="minorHAnsi" w:hAnsiTheme="minorHAnsi"/>
          <w:sz w:val="12"/>
        </w:rPr>
        <w:t xml:space="preserve">, </w:t>
      </w:r>
      <w:r w:rsidRPr="00B31A2D">
        <w:rPr>
          <w:rStyle w:val="Emphasis"/>
          <w:rFonts w:asciiTheme="minorHAnsi" w:hAnsiTheme="minorHAnsi"/>
        </w:rPr>
        <w:t>because companies never know whether their bid meets the requirements</w:t>
      </w:r>
      <w:proofErr w:type="gramStart"/>
      <w:r w:rsidRPr="00B31A2D">
        <w:rPr>
          <w:rFonts w:asciiTheme="minorHAnsi" w:hAnsiTheme="minorHAnsi"/>
          <w:sz w:val="12"/>
        </w:rPr>
        <w:t>... .</w:t>
      </w:r>
      <w:proofErr w:type="gramEnd"/>
      <w:r w:rsidRPr="00B31A2D">
        <w:rPr>
          <w:rFonts w:asciiTheme="minorHAnsi" w:hAnsiTheme="minorHAnsi"/>
          <w:sz w:val="12"/>
        </w:rPr>
        <w:t xml:space="preserve"> </w:t>
      </w:r>
      <w:r w:rsidRPr="00B31A2D">
        <w:rPr>
          <w:rStyle w:val="Emphasis"/>
          <w:rFonts w:asciiTheme="minorHAnsi" w:hAnsiTheme="minorHAnsi"/>
        </w:rPr>
        <w:t>We need clearer guidelines</w:t>
      </w:r>
      <w:r w:rsidRPr="00B31A2D">
        <w:rPr>
          <w:rFonts w:asciiTheme="minorHAnsi" w:hAnsiTheme="minorHAnsi"/>
          <w:sz w:val="12"/>
        </w:rPr>
        <w:t xml:space="preserve"> </w:t>
      </w:r>
      <w:r w:rsidRPr="00B31A2D">
        <w:rPr>
          <w:rStyle w:val="StyleUnderline"/>
          <w:rFonts w:asciiTheme="minorHAnsi" w:hAnsiTheme="minorHAnsi"/>
        </w:rPr>
        <w:t>on what conditions might violate U.S. Security</w:t>
      </w:r>
      <w:r w:rsidRPr="00B31A2D">
        <w:rPr>
          <w:rFonts w:asciiTheme="minorHAnsi" w:hAnsiTheme="minorHAnsi"/>
          <w:sz w:val="12"/>
        </w:rPr>
        <w:t xml:space="preserve">, to reduce risk for companies that want to invest.” </w:t>
      </w:r>
      <w:r w:rsidRPr="001407D3">
        <w:rPr>
          <w:rStyle w:val="Emphasis"/>
          <w:rFonts w:asciiTheme="minorHAnsi" w:hAnsiTheme="minorHAnsi"/>
          <w:highlight w:val="green"/>
        </w:rPr>
        <w:t>Seeking clearer guidelines</w:t>
      </w:r>
      <w:r w:rsidRPr="00B31A2D">
        <w:rPr>
          <w:rFonts w:asciiTheme="minorHAnsi" w:hAnsiTheme="minorHAnsi"/>
          <w:sz w:val="12"/>
        </w:rPr>
        <w:t>, one of us (</w:t>
      </w:r>
      <w:r w:rsidRPr="001407D3">
        <w:rPr>
          <w:rStyle w:val="StyleUnderline"/>
          <w:rFonts w:asciiTheme="minorHAnsi" w:hAnsiTheme="minorHAnsi"/>
          <w:highlight w:val="green"/>
        </w:rPr>
        <w:t>Moran</w:t>
      </w:r>
      <w:r w:rsidRPr="00B31A2D">
        <w:rPr>
          <w:rFonts w:asciiTheme="minorHAnsi" w:hAnsiTheme="minorHAnsi"/>
          <w:sz w:val="12"/>
        </w:rPr>
        <w:t xml:space="preserve"> 2009) has </w:t>
      </w:r>
      <w:r w:rsidRPr="001407D3">
        <w:rPr>
          <w:rStyle w:val="StyleUnderline"/>
          <w:rFonts w:asciiTheme="minorHAnsi" w:hAnsiTheme="minorHAnsi"/>
          <w:highlight w:val="green"/>
        </w:rPr>
        <w:t>spelled out circumstances</w:t>
      </w:r>
      <w:r w:rsidRPr="00B31A2D">
        <w:rPr>
          <w:rFonts w:asciiTheme="minorHAnsi" w:hAnsiTheme="minorHAnsi"/>
          <w:sz w:val="12"/>
        </w:rPr>
        <w:t xml:space="preserve"> in </w:t>
      </w:r>
      <w:r w:rsidRPr="001407D3">
        <w:rPr>
          <w:rStyle w:val="StyleUnderline"/>
          <w:rFonts w:asciiTheme="minorHAnsi" w:hAnsiTheme="minorHAnsi"/>
          <w:highlight w:val="green"/>
        </w:rPr>
        <w:t>which</w:t>
      </w:r>
      <w:r w:rsidRPr="00B31A2D">
        <w:rPr>
          <w:rFonts w:asciiTheme="minorHAnsi" w:hAnsiTheme="minorHAnsi"/>
          <w:sz w:val="12"/>
        </w:rPr>
        <w:t xml:space="preserve"> both CFIUS and </w:t>
      </w:r>
      <w:r w:rsidRPr="001407D3">
        <w:rPr>
          <w:rStyle w:val="StyleUnderline"/>
          <w:rFonts w:asciiTheme="minorHAnsi" w:hAnsiTheme="minorHAnsi"/>
          <w:highlight w:val="green"/>
        </w:rPr>
        <w:t>foreign investors can determine whether a genuine security threat exists</w:t>
      </w:r>
      <w:r w:rsidRPr="00B31A2D">
        <w:rPr>
          <w:rFonts w:asciiTheme="minorHAnsi" w:hAnsiTheme="minorHAnsi"/>
          <w:sz w:val="12"/>
        </w:rPr>
        <w:t xml:space="preserve">. </w:t>
      </w:r>
      <w:r w:rsidRPr="00B31A2D">
        <w:rPr>
          <w:rStyle w:val="StyleUnderline"/>
          <w:rFonts w:asciiTheme="minorHAnsi" w:hAnsiTheme="minorHAnsi"/>
        </w:rPr>
        <w:t>These</w:t>
      </w:r>
      <w:r w:rsidRPr="00B31A2D">
        <w:rPr>
          <w:rFonts w:asciiTheme="minorHAnsi" w:hAnsiTheme="minorHAnsi"/>
          <w:sz w:val="12"/>
        </w:rPr>
        <w:t xml:space="preserve"> are not official CFIUS guidelines but </w:t>
      </w:r>
      <w:r w:rsidRPr="00B31A2D">
        <w:rPr>
          <w:rStyle w:val="StyleUnderline"/>
          <w:rFonts w:asciiTheme="minorHAnsi" w:hAnsiTheme="minorHAnsi"/>
        </w:rPr>
        <w:t xml:space="preserve">constitute a </w:t>
      </w:r>
      <w:r w:rsidRPr="00B31A2D">
        <w:rPr>
          <w:rStyle w:val="Emphasis"/>
          <w:rFonts w:asciiTheme="minorHAnsi" w:hAnsiTheme="minorHAnsi"/>
        </w:rPr>
        <w:t>common sense approach</w:t>
      </w:r>
      <w:r w:rsidRPr="00B31A2D">
        <w:rPr>
          <w:rStyle w:val="StyleUnderline"/>
          <w:rFonts w:asciiTheme="minorHAnsi" w:hAnsiTheme="minorHAnsi"/>
        </w:rPr>
        <w:t xml:space="preserve"> to evaluating foreign investment</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The first</w:t>
      </w:r>
      <w:r w:rsidRPr="00B31A2D">
        <w:rPr>
          <w:rStyle w:val="StyleUnderline"/>
          <w:rFonts w:asciiTheme="minorHAnsi" w:hAnsiTheme="minorHAnsi"/>
        </w:rPr>
        <w:t xml:space="preserve"> </w:t>
      </w:r>
      <w:r w:rsidRPr="00B31A2D">
        <w:rPr>
          <w:rFonts w:asciiTheme="minorHAnsi" w:hAnsiTheme="minorHAnsi"/>
          <w:sz w:val="12"/>
        </w:rPr>
        <w:t xml:space="preserve">“threat” </w:t>
      </w:r>
      <w:r w:rsidRPr="001407D3">
        <w:rPr>
          <w:rStyle w:val="StyleUnderline"/>
          <w:rFonts w:asciiTheme="minorHAnsi" w:hAnsiTheme="minorHAnsi"/>
          <w:highlight w:val="green"/>
        </w:rPr>
        <w:t xml:space="preserve">identifies </w:t>
      </w:r>
      <w:r w:rsidRPr="001407D3">
        <w:rPr>
          <w:rStyle w:val="Emphasis"/>
          <w:rFonts w:asciiTheme="minorHAnsi" w:hAnsiTheme="minorHAnsi"/>
          <w:highlight w:val="green"/>
        </w:rPr>
        <w:t>critical supply</w:t>
      </w:r>
      <w:r w:rsidRPr="00B31A2D">
        <w:rPr>
          <w:rFonts w:asciiTheme="minorHAnsi" w:hAnsiTheme="minorHAnsi"/>
          <w:sz w:val="12"/>
        </w:rPr>
        <w:t xml:space="preserve">, </w:t>
      </w:r>
      <w:r w:rsidRPr="00B31A2D">
        <w:rPr>
          <w:rStyle w:val="StyleUnderline"/>
          <w:rFonts w:asciiTheme="minorHAnsi" w:hAnsiTheme="minorHAnsi"/>
        </w:rPr>
        <w:t>when a foreign firm acquires a company in a concentrated industry</w:t>
      </w:r>
      <w:r w:rsidRPr="00B31A2D">
        <w:rPr>
          <w:rFonts w:asciiTheme="minorHAnsi" w:hAnsiTheme="minorHAnsi"/>
          <w:sz w:val="12"/>
        </w:rPr>
        <w:t xml:space="preserve">, thereby limiting the purchasing options for firms in the US economy. </w:t>
      </w:r>
      <w:r w:rsidRPr="00B31A2D">
        <w:rPr>
          <w:rStyle w:val="StyleUnderline"/>
          <w:rFonts w:asciiTheme="minorHAnsi" w:hAnsiTheme="minorHAnsi"/>
        </w:rPr>
        <w:t xml:space="preserve">The threat of denial or manipulation of supplies is credible </w:t>
      </w:r>
      <w:r w:rsidRPr="00B31A2D">
        <w:rPr>
          <w:rStyle w:val="Emphasis"/>
          <w:rFonts w:asciiTheme="minorHAnsi" w:hAnsiTheme="minorHAnsi"/>
        </w:rPr>
        <w:t xml:space="preserve">only </w:t>
      </w:r>
      <w:r w:rsidRPr="00B31A2D">
        <w:rPr>
          <w:rStyle w:val="StyleUnderline"/>
          <w:rFonts w:asciiTheme="minorHAnsi" w:hAnsiTheme="minorHAnsi"/>
        </w:rPr>
        <w:t xml:space="preserve">if the asset to be acquired is critical to the functioning of the US economy and alternative sources of sup- ply are not readily available. </w:t>
      </w:r>
      <w:r w:rsidRPr="001407D3">
        <w:rPr>
          <w:rStyle w:val="Emphasis"/>
          <w:rFonts w:asciiTheme="minorHAnsi" w:hAnsiTheme="minorHAnsi"/>
          <w:highlight w:val="green"/>
        </w:rPr>
        <w:t>The next</w:t>
      </w:r>
      <w:r w:rsidRPr="00B31A2D">
        <w:rPr>
          <w:rFonts w:asciiTheme="minorHAnsi" w:hAnsiTheme="minorHAnsi"/>
          <w:sz w:val="12"/>
        </w:rPr>
        <w:t xml:space="preserve"> “threat” </w:t>
      </w:r>
      <w:r w:rsidRPr="001407D3">
        <w:rPr>
          <w:rStyle w:val="StyleUnderline"/>
          <w:rFonts w:asciiTheme="minorHAnsi" w:hAnsiTheme="minorHAnsi"/>
          <w:highlight w:val="green"/>
        </w:rPr>
        <w:t xml:space="preserve">is that of </w:t>
      </w:r>
      <w:r w:rsidRPr="001407D3">
        <w:rPr>
          <w:rStyle w:val="Emphasis"/>
          <w:rFonts w:asciiTheme="minorHAnsi" w:hAnsiTheme="minorHAnsi"/>
          <w:highlight w:val="green"/>
        </w:rPr>
        <w:t>tech</w:t>
      </w:r>
      <w:r w:rsidRPr="00B31A2D">
        <w:rPr>
          <w:rFonts w:asciiTheme="minorHAnsi" w:hAnsiTheme="minorHAnsi"/>
          <w:sz w:val="12"/>
        </w:rPr>
        <w:t xml:space="preserve">nology </w:t>
      </w:r>
      <w:proofErr w:type="gramStart"/>
      <w:r w:rsidRPr="001407D3">
        <w:rPr>
          <w:rStyle w:val="Emphasis"/>
          <w:rFonts w:asciiTheme="minorHAnsi" w:hAnsiTheme="minorHAnsi"/>
          <w:highlight w:val="green"/>
        </w:rPr>
        <w:t>leakage</w:t>
      </w:r>
      <w:r w:rsidRPr="00B31A2D">
        <w:rPr>
          <w:rFonts w:asciiTheme="minorHAnsi" w:hAnsiTheme="minorHAnsi"/>
          <w:sz w:val="12"/>
        </w:rPr>
        <w:t>,</w:t>
      </w:r>
      <w:proofErr w:type="gramEnd"/>
      <w:r w:rsidRPr="00B31A2D">
        <w:rPr>
          <w:rFonts w:asciiTheme="minorHAnsi" w:hAnsiTheme="minorHAnsi"/>
          <w:sz w:val="12"/>
        </w:rPr>
        <w:t xml:space="preserve"> </w:t>
      </w:r>
      <w:r w:rsidRPr="00B31A2D">
        <w:rPr>
          <w:rStyle w:val="StyleUnderline"/>
          <w:rFonts w:asciiTheme="minorHAnsi" w:hAnsiTheme="minorHAnsi"/>
        </w:rPr>
        <w:t>where the firm being acquired has a narrowly available technology</w:t>
      </w:r>
      <w:r w:rsidRPr="00B31A2D">
        <w:rPr>
          <w:rFonts w:asciiTheme="minorHAnsi" w:hAnsiTheme="minorHAnsi"/>
          <w:sz w:val="12"/>
        </w:rPr>
        <w:t xml:space="preserve">, ability, or management expertise, </w:t>
      </w:r>
      <w:r w:rsidRPr="00B31A2D">
        <w:rPr>
          <w:rStyle w:val="StyleUnderline"/>
          <w:rFonts w:asciiTheme="minorHAnsi" w:hAnsiTheme="minorHAnsi"/>
        </w:rPr>
        <w:t>and the sale of that firm may significantly enhance a foreign country’s capability</w:t>
      </w:r>
      <w:r w:rsidRPr="00B31A2D">
        <w:rPr>
          <w:rFonts w:asciiTheme="minorHAnsi" w:hAnsiTheme="minorHAnsi"/>
          <w:sz w:val="12"/>
        </w:rPr>
        <w:t xml:space="preserve">, </w:t>
      </w:r>
      <w:r w:rsidRPr="00B31A2D">
        <w:rPr>
          <w:rStyle w:val="StyleUnderline"/>
          <w:rFonts w:asciiTheme="minorHAnsi" w:hAnsiTheme="minorHAnsi"/>
        </w:rPr>
        <w:t>thereby reducing US national security. The threat of leakage</w:t>
      </w:r>
      <w:r w:rsidRPr="00B31A2D">
        <w:rPr>
          <w:rFonts w:asciiTheme="minorHAnsi" w:hAnsiTheme="minorHAnsi"/>
          <w:sz w:val="12"/>
        </w:rPr>
        <w:t xml:space="preserve"> </w:t>
      </w:r>
      <w:r w:rsidRPr="00B31A2D">
        <w:rPr>
          <w:rStyle w:val="StyleUnderline"/>
          <w:rFonts w:asciiTheme="minorHAnsi" w:hAnsiTheme="minorHAnsi"/>
        </w:rPr>
        <w:t>of tech</w:t>
      </w:r>
      <w:r w:rsidRPr="00B31A2D">
        <w:rPr>
          <w:rFonts w:asciiTheme="minorHAnsi" w:hAnsiTheme="minorHAnsi"/>
          <w:sz w:val="12"/>
        </w:rPr>
        <w:t xml:space="preserve">nology via foreign acquisition </w:t>
      </w:r>
      <w:r w:rsidRPr="00B31A2D">
        <w:rPr>
          <w:rStyle w:val="StyleUnderline"/>
          <w:rFonts w:asciiTheme="minorHAnsi" w:hAnsiTheme="minorHAnsi"/>
        </w:rPr>
        <w:t>is worrisome</w:t>
      </w:r>
      <w:r w:rsidRPr="00B31A2D">
        <w:rPr>
          <w:rStyle w:val="Emphasis"/>
          <w:rFonts w:asciiTheme="minorHAnsi" w:hAnsiTheme="minorHAnsi"/>
        </w:rPr>
        <w:t xml:space="preserve"> only</w:t>
      </w:r>
      <w:r w:rsidRPr="00B31A2D">
        <w:rPr>
          <w:rStyle w:val="StyleUnderline"/>
          <w:rFonts w:asciiTheme="minorHAnsi" w:hAnsiTheme="minorHAnsi"/>
        </w:rPr>
        <w:t xml:space="preserve"> if such technology is not widely available from other sources. </w:t>
      </w:r>
      <w:r w:rsidRPr="00B31A2D">
        <w:rPr>
          <w:rFonts w:asciiTheme="minorHAnsi" w:hAnsiTheme="minorHAnsi"/>
          <w:sz w:val="12"/>
        </w:rPr>
        <w:t xml:space="preserve">It should be noted that this approach identifies not only whether the proposed acquisition takes place in a sector deemed to be “critical” but also whether market concentration in that sector is sufficiently concentrated that supplies could be manipulated by the acquirer or technology obtained by the acquirer would make a strategic difference. </w:t>
      </w:r>
      <w:r w:rsidRPr="001407D3">
        <w:rPr>
          <w:rStyle w:val="Emphasis"/>
          <w:rFonts w:asciiTheme="minorHAnsi" w:hAnsiTheme="minorHAnsi"/>
          <w:highlight w:val="green"/>
        </w:rPr>
        <w:t>The third</w:t>
      </w:r>
      <w:r w:rsidRPr="00B31A2D">
        <w:rPr>
          <w:rFonts w:asciiTheme="minorHAnsi" w:hAnsiTheme="minorHAnsi"/>
          <w:sz w:val="12"/>
        </w:rPr>
        <w:t xml:space="preserve"> “threat” </w:t>
      </w:r>
      <w:r w:rsidRPr="001407D3">
        <w:rPr>
          <w:rStyle w:val="StyleUnderline"/>
          <w:rFonts w:asciiTheme="minorHAnsi" w:hAnsiTheme="minorHAnsi"/>
          <w:highlight w:val="green"/>
        </w:rPr>
        <w:t>involves</w:t>
      </w:r>
      <w:r w:rsidRPr="00B31A2D">
        <w:rPr>
          <w:rStyle w:val="StyleUnderline"/>
          <w:rFonts w:asciiTheme="minorHAnsi" w:hAnsiTheme="minorHAnsi"/>
        </w:rPr>
        <w:t xml:space="preserve"> </w:t>
      </w:r>
      <w:r w:rsidRPr="00B31A2D">
        <w:rPr>
          <w:rFonts w:asciiTheme="minorHAnsi" w:hAnsiTheme="minorHAnsi"/>
          <w:sz w:val="12"/>
        </w:rPr>
        <w:t xml:space="preserve">infiltration, surveillance, or </w:t>
      </w:r>
      <w:r w:rsidRPr="001407D3">
        <w:rPr>
          <w:rStyle w:val="Emphasis"/>
          <w:rFonts w:asciiTheme="minorHAnsi" w:hAnsiTheme="minorHAnsi"/>
          <w:highlight w:val="green"/>
        </w:rPr>
        <w:t>sabotage</w:t>
      </w:r>
      <w:r w:rsidRPr="00B31A2D">
        <w:rPr>
          <w:rFonts w:asciiTheme="minorHAnsi" w:hAnsiTheme="minorHAnsi"/>
          <w:sz w:val="12"/>
        </w:rPr>
        <w:t xml:space="preserve"> and identifies acquisitions like telecom </w:t>
      </w:r>
      <w:r w:rsidRPr="001407D3">
        <w:rPr>
          <w:rStyle w:val="StyleUnderline"/>
          <w:rFonts w:asciiTheme="minorHAnsi" w:hAnsiTheme="minorHAnsi"/>
          <w:highlight w:val="green"/>
        </w:rPr>
        <w:t>or</w:t>
      </w:r>
      <w:r w:rsidRPr="00B31A2D">
        <w:rPr>
          <w:rFonts w:asciiTheme="minorHAnsi" w:hAnsiTheme="minorHAnsi"/>
          <w:sz w:val="12"/>
        </w:rPr>
        <w:t xml:space="preserve"> ports that may give foreign governments </w:t>
      </w:r>
      <w:r w:rsidRPr="001407D3">
        <w:rPr>
          <w:rStyle w:val="StyleUnderline"/>
          <w:rFonts w:asciiTheme="minorHAnsi" w:hAnsiTheme="minorHAnsi"/>
          <w:highlight w:val="green"/>
        </w:rPr>
        <w:t xml:space="preserve">a platform to spy on </w:t>
      </w:r>
      <w:r w:rsidRPr="00B31A2D">
        <w:rPr>
          <w:rStyle w:val="StyleUnderline"/>
          <w:rFonts w:asciiTheme="minorHAnsi" w:hAnsiTheme="minorHAnsi"/>
        </w:rPr>
        <w:t xml:space="preserve">or sabotage </w:t>
      </w:r>
      <w:r w:rsidRPr="001407D3">
        <w:rPr>
          <w:rStyle w:val="StyleUnderline"/>
          <w:rFonts w:asciiTheme="minorHAnsi" w:hAnsiTheme="minorHAnsi"/>
          <w:highlight w:val="green"/>
        </w:rPr>
        <w:t>the US economy.</w:t>
      </w:r>
      <w:r w:rsidRPr="00B31A2D">
        <w:rPr>
          <w:rFonts w:asciiTheme="minorHAnsi" w:hAnsiTheme="minorHAnsi"/>
          <w:sz w:val="12"/>
        </w:rPr>
        <w:t xml:space="preserve"> </w:t>
      </w:r>
      <w:r w:rsidRPr="00B31A2D">
        <w:rPr>
          <w:rStyle w:val="StyleUnderline"/>
          <w:rFonts w:asciiTheme="minorHAnsi" w:hAnsiTheme="minorHAnsi"/>
        </w:rPr>
        <w:t>A</w:t>
      </w:r>
      <w:r w:rsidRPr="00B31A2D">
        <w:rPr>
          <w:rFonts w:asciiTheme="minorHAnsi" w:hAnsiTheme="minorHAnsi"/>
          <w:sz w:val="12"/>
        </w:rPr>
        <w:t xml:space="preserve"> </w:t>
      </w:r>
      <w:r w:rsidRPr="00B31A2D">
        <w:rPr>
          <w:rStyle w:val="Emphasis"/>
          <w:rFonts w:asciiTheme="minorHAnsi" w:hAnsiTheme="minorHAnsi"/>
        </w:rPr>
        <w:t>rigorous investigation</w:t>
      </w:r>
      <w:r w:rsidRPr="00B31A2D">
        <w:rPr>
          <w:rFonts w:asciiTheme="minorHAnsi" w:hAnsiTheme="minorHAnsi"/>
          <w:sz w:val="12"/>
        </w:rPr>
        <w:t xml:space="preserve"> </w:t>
      </w:r>
      <w:r w:rsidRPr="00B31A2D">
        <w:rPr>
          <w:rStyle w:val="StyleUnderline"/>
          <w:rFonts w:asciiTheme="minorHAnsi" w:hAnsiTheme="minorHAnsi"/>
        </w:rPr>
        <w:t>of whether these three threats are plausible means that the circumstances in which a CFIUS disapproval of the</w:t>
      </w:r>
      <w:r w:rsidRPr="00B31A2D">
        <w:rPr>
          <w:rFonts w:asciiTheme="minorHAnsi" w:hAnsiTheme="minorHAnsi"/>
          <w:sz w:val="12"/>
        </w:rPr>
        <w:t xml:space="preserve"> foreign </w:t>
      </w:r>
      <w:r w:rsidRPr="00B31A2D">
        <w:rPr>
          <w:rStyle w:val="StyleUnderline"/>
          <w:rFonts w:asciiTheme="minorHAnsi" w:hAnsiTheme="minorHAnsi"/>
        </w:rPr>
        <w:t>acquisitio</w:t>
      </w:r>
      <w:r w:rsidRPr="00B31A2D">
        <w:rPr>
          <w:rFonts w:asciiTheme="minorHAnsi" w:hAnsiTheme="minorHAnsi"/>
          <w:sz w:val="12"/>
        </w:rPr>
        <w:t xml:space="preserve">n is justified </w:t>
      </w:r>
      <w:r w:rsidRPr="00B31A2D">
        <w:rPr>
          <w:rStyle w:val="StyleUnderline"/>
          <w:rFonts w:asciiTheme="minorHAnsi" w:hAnsiTheme="minorHAnsi"/>
        </w:rPr>
        <w:t>will be relatively rare.</w:t>
      </w:r>
      <w:r w:rsidRPr="00B31A2D">
        <w:rPr>
          <w:rFonts w:asciiTheme="minorHAnsi" w:hAnsiTheme="minorHAnsi"/>
          <w:sz w:val="12"/>
        </w:rPr>
        <w:t xml:space="preserve"> </w:t>
      </w:r>
      <w:r w:rsidRPr="00B31A2D">
        <w:rPr>
          <w:rStyle w:val="StyleUnderline"/>
          <w:rFonts w:asciiTheme="minorHAnsi" w:hAnsiTheme="minorHAnsi"/>
        </w:rPr>
        <w:t>Even if one of these situations occurs, mitigating measures can be imposed on the acquiring firm, such as allowing only US citizens to run certain departments</w:t>
      </w:r>
      <w:r w:rsidRPr="00B31A2D">
        <w:rPr>
          <w:rFonts w:asciiTheme="minorHAnsi" w:hAnsiTheme="minorHAnsi"/>
          <w:sz w:val="12"/>
        </w:rPr>
        <w:t xml:space="preserve"> or insisting the firm give up control of or divest certain operations. </w:t>
      </w:r>
      <w:r w:rsidRPr="00B31A2D">
        <w:rPr>
          <w:rStyle w:val="StyleUnderline"/>
          <w:rFonts w:asciiTheme="minorHAnsi" w:hAnsiTheme="minorHAnsi"/>
        </w:rPr>
        <w:t>Missing from CFIUS’s evaluation</w:t>
      </w:r>
      <w:r w:rsidRPr="00B31A2D">
        <w:rPr>
          <w:rFonts w:asciiTheme="minorHAnsi" w:hAnsiTheme="minorHAnsi"/>
          <w:sz w:val="12"/>
        </w:rPr>
        <w:t>—a feature that characterizes investment review in many other countries—</w:t>
      </w:r>
      <w:r w:rsidRPr="00B31A2D">
        <w:rPr>
          <w:rStyle w:val="StyleUnderline"/>
          <w:rFonts w:asciiTheme="minorHAnsi" w:hAnsiTheme="minorHAnsi"/>
        </w:rPr>
        <w:t>is that it does not take into account economic interests</w:t>
      </w:r>
      <w:r w:rsidRPr="00B31A2D">
        <w:rPr>
          <w:rFonts w:asciiTheme="minorHAnsi" w:hAnsiTheme="minorHAnsi"/>
          <w:sz w:val="12"/>
        </w:rPr>
        <w:t xml:space="preserve"> when deciding whether to recommend disapproval to the president. </w:t>
      </w:r>
      <w:r w:rsidRPr="00B31A2D">
        <w:rPr>
          <w:rStyle w:val="StyleUnderline"/>
          <w:rFonts w:asciiTheme="minorHAnsi" w:hAnsiTheme="minorHAnsi"/>
        </w:rPr>
        <w:t>The U</w:t>
      </w:r>
      <w:r w:rsidRPr="00B31A2D">
        <w:rPr>
          <w:rFonts w:asciiTheme="minorHAnsi" w:hAnsiTheme="minorHAnsi"/>
          <w:sz w:val="12"/>
        </w:rPr>
        <w:t>nited</w:t>
      </w:r>
      <w:r w:rsidRPr="00B31A2D">
        <w:rPr>
          <w:rStyle w:val="StyleUnderline"/>
          <w:rFonts w:asciiTheme="minorHAnsi" w:hAnsiTheme="minorHAnsi"/>
        </w:rPr>
        <w:t xml:space="preserve"> S</w:t>
      </w:r>
      <w:r w:rsidRPr="00B31A2D">
        <w:rPr>
          <w:rFonts w:asciiTheme="minorHAnsi" w:hAnsiTheme="minorHAnsi"/>
          <w:sz w:val="12"/>
        </w:rPr>
        <w:t>tates</w:t>
      </w:r>
      <w:r w:rsidRPr="00B31A2D">
        <w:rPr>
          <w:rStyle w:val="StyleUnderline"/>
          <w:rFonts w:asciiTheme="minorHAnsi" w:hAnsiTheme="minorHAnsi"/>
        </w:rPr>
        <w:t xml:space="preserve"> would like the BIT to make sure that China’s investment review does not take economic interests into account for US investments into China</w:t>
      </w:r>
      <w:r w:rsidRPr="00B31A2D">
        <w:rPr>
          <w:rFonts w:asciiTheme="minorHAnsi" w:hAnsiTheme="minorHAnsi"/>
          <w:sz w:val="12"/>
        </w:rPr>
        <w:t xml:space="preserve">. One of the core tenets of the US government is to facilitate an environment of free enterprise, where markets determine prices and firms compete freely against one another. A US-China BIT is not likely to make the process any easier, but any government is going to reserve that right to block potentially threatening investments. </w:t>
      </w:r>
      <w:r w:rsidRPr="001407D3">
        <w:rPr>
          <w:rStyle w:val="StyleUnderline"/>
          <w:rFonts w:asciiTheme="minorHAnsi" w:hAnsiTheme="minorHAnsi"/>
          <w:highlight w:val="green"/>
        </w:rPr>
        <w:t>Chinese firms should feel confident that</w:t>
      </w:r>
      <w:r w:rsidRPr="00B31A2D">
        <w:rPr>
          <w:rFonts w:asciiTheme="minorHAnsi" w:hAnsiTheme="minorHAnsi"/>
          <w:sz w:val="12"/>
        </w:rPr>
        <w:t xml:space="preserve">, </w:t>
      </w:r>
      <w:r w:rsidRPr="001407D3">
        <w:rPr>
          <w:rStyle w:val="Emphasis"/>
          <w:rFonts w:asciiTheme="minorHAnsi" w:hAnsiTheme="minorHAnsi"/>
          <w:highlight w:val="green"/>
        </w:rPr>
        <w:t xml:space="preserve">if they do not pose a </w:t>
      </w:r>
      <w:r w:rsidRPr="00B31A2D">
        <w:rPr>
          <w:rStyle w:val="Emphasis"/>
          <w:rFonts w:asciiTheme="minorHAnsi" w:hAnsiTheme="minorHAnsi"/>
        </w:rPr>
        <w:t xml:space="preserve">national </w:t>
      </w:r>
      <w:r w:rsidRPr="001407D3">
        <w:rPr>
          <w:rStyle w:val="Emphasis"/>
          <w:rFonts w:asciiTheme="minorHAnsi" w:hAnsiTheme="minorHAnsi"/>
          <w:highlight w:val="green"/>
        </w:rPr>
        <w:t>security threat</w:t>
      </w:r>
      <w:r w:rsidRPr="00B31A2D">
        <w:rPr>
          <w:rFonts w:asciiTheme="minorHAnsi" w:hAnsiTheme="minorHAnsi"/>
          <w:sz w:val="12"/>
        </w:rPr>
        <w:t xml:space="preserve">, </w:t>
      </w:r>
      <w:r w:rsidRPr="00B31A2D">
        <w:rPr>
          <w:rStyle w:val="Emphasis"/>
          <w:rFonts w:asciiTheme="minorHAnsi" w:hAnsiTheme="minorHAnsi"/>
        </w:rPr>
        <w:t xml:space="preserve">their </w:t>
      </w:r>
      <w:r w:rsidRPr="001407D3">
        <w:rPr>
          <w:rStyle w:val="Emphasis"/>
          <w:rFonts w:asciiTheme="minorHAnsi" w:hAnsiTheme="minorHAnsi"/>
          <w:highlight w:val="green"/>
        </w:rPr>
        <w:t xml:space="preserve">transactions </w:t>
      </w:r>
      <w:proofErr w:type="gramStart"/>
      <w:r w:rsidRPr="001407D3">
        <w:rPr>
          <w:rStyle w:val="Emphasis"/>
          <w:rFonts w:asciiTheme="minorHAnsi" w:hAnsiTheme="minorHAnsi"/>
          <w:highlight w:val="green"/>
        </w:rPr>
        <w:t>will</w:t>
      </w:r>
      <w:proofErr w:type="gramEnd"/>
      <w:r w:rsidRPr="001407D3">
        <w:rPr>
          <w:rStyle w:val="Emphasis"/>
          <w:rFonts w:asciiTheme="minorHAnsi" w:hAnsiTheme="minorHAnsi"/>
          <w:highlight w:val="green"/>
        </w:rPr>
        <w:t xml:space="preserve"> not be blocked by CFIUS.</w:t>
      </w:r>
      <w:r w:rsidRPr="00B31A2D">
        <w:rPr>
          <w:rFonts w:asciiTheme="minorHAnsi" w:hAnsiTheme="minorHAnsi"/>
          <w:sz w:val="12"/>
        </w:rPr>
        <w:t xml:space="preserve"> To be sure, Chinese firms face other potential pitfalls. As with Japanese investors in the 1980s and 1990s, some members of the American public are wary of Chinese takeovers. Therefore Chinese investors must have a strategy to deal with public opinion. Getting an early feel for how the transaction will be perceived is critical, and Chinese firms should not expect that they </w:t>
      </w:r>
      <w:proofErr w:type="gramStart"/>
      <w:r w:rsidRPr="00B31A2D">
        <w:rPr>
          <w:rFonts w:asciiTheme="minorHAnsi" w:hAnsiTheme="minorHAnsi"/>
          <w:sz w:val="12"/>
        </w:rPr>
        <w:t>can</w:t>
      </w:r>
      <w:proofErr w:type="gramEnd"/>
      <w:r w:rsidRPr="00B31A2D">
        <w:rPr>
          <w:rFonts w:asciiTheme="minorHAnsi" w:hAnsiTheme="minorHAnsi"/>
          <w:sz w:val="12"/>
        </w:rPr>
        <w:t xml:space="preserve"> fly under the radar of US media attention. Early opinion surveys may save time and money down the line. As Chinese firms make further US acquisitions, the experience gained should help pave the way for future transactions. A US-China BIT is unlikely to change the CFIUS process because of the difficult political climate, but it could foster greater disclosure of unclassified evidence, arguments, and allegations considered in CFIUS deliberations. This possibility was foreshadowed by the decision of the Court of Appeals for the Federal Circuit that parties to transactions under CFIUS review should be offered the opportunity to review, respond to, and rebut any unclassified evidence or reasoning upon which a presidential order depriving them of property is based. For increased transparency, Chinese firms that hire an experienced lawyer could come to find out any objections by the committee. </w:t>
      </w:r>
      <w:r w:rsidRPr="001407D3">
        <w:rPr>
          <w:rStyle w:val="StyleUnderline"/>
          <w:rFonts w:asciiTheme="minorHAnsi" w:hAnsiTheme="minorHAnsi"/>
          <w:highlight w:val="green"/>
        </w:rPr>
        <w:t xml:space="preserve">A BIT could </w:t>
      </w:r>
      <w:r w:rsidRPr="00B31A2D">
        <w:rPr>
          <w:rFonts w:asciiTheme="minorHAnsi" w:hAnsiTheme="minorHAnsi"/>
          <w:sz w:val="12"/>
        </w:rPr>
        <w:t>partly</w:t>
      </w:r>
      <w:r w:rsidRPr="001407D3">
        <w:rPr>
          <w:rStyle w:val="StyleUnderline"/>
          <w:rFonts w:asciiTheme="minorHAnsi" w:hAnsiTheme="minorHAnsi"/>
          <w:highlight w:val="green"/>
        </w:rPr>
        <w:t xml:space="preserve"> satisfy China by requiring CFIUS to provide a </w:t>
      </w:r>
      <w:r w:rsidRPr="00B31A2D">
        <w:rPr>
          <w:rStyle w:val="StyleUnderline"/>
          <w:rFonts w:asciiTheme="minorHAnsi" w:hAnsiTheme="minorHAnsi"/>
        </w:rPr>
        <w:t xml:space="preserve">written </w:t>
      </w:r>
      <w:r w:rsidRPr="001407D3">
        <w:rPr>
          <w:rStyle w:val="StyleUnderline"/>
          <w:rFonts w:asciiTheme="minorHAnsi" w:hAnsiTheme="minorHAnsi"/>
          <w:highlight w:val="green"/>
        </w:rPr>
        <w:t>mitigation proposal to the</w:t>
      </w:r>
      <w:r w:rsidRPr="00B31A2D">
        <w:rPr>
          <w:rStyle w:val="StyleUnderline"/>
          <w:rFonts w:asciiTheme="minorHAnsi" w:hAnsiTheme="minorHAnsi"/>
        </w:rPr>
        <w:t xml:space="preserve"> acquiring </w:t>
      </w:r>
      <w:r w:rsidRPr="001407D3">
        <w:rPr>
          <w:rStyle w:val="StyleUnderline"/>
          <w:rFonts w:asciiTheme="minorHAnsi" w:hAnsiTheme="minorHAnsi"/>
          <w:highlight w:val="green"/>
        </w:rPr>
        <w:t>Chinese firm</w:t>
      </w:r>
      <w:r w:rsidRPr="00B31A2D">
        <w:rPr>
          <w:rFonts w:asciiTheme="minorHAnsi" w:hAnsiTheme="minorHAnsi"/>
          <w:sz w:val="12"/>
        </w:rPr>
        <w:t xml:space="preserve"> </w:t>
      </w:r>
      <w:r w:rsidRPr="00B31A2D">
        <w:rPr>
          <w:rStyle w:val="StyleUnderline"/>
          <w:rFonts w:asciiTheme="minorHAnsi" w:hAnsiTheme="minorHAnsi"/>
        </w:rPr>
        <w:t>within a certain number of days after they supply all the information requested by CFIUS.</w:t>
      </w:r>
      <w:r w:rsidRPr="00B31A2D">
        <w:rPr>
          <w:rFonts w:asciiTheme="minorHAnsi" w:hAnsiTheme="minorHAnsi"/>
          <w:sz w:val="12"/>
        </w:rPr>
        <w:t xml:space="preserve"> As for granting MFN status, neither Congress nor CFIUS actually treats all foreign countries the same due to geostrategic considerations, so national security reviews will be unlikely to operate under the same norms as commercial policies, and a BIT will not change this. Chinese investment in the United States has risen quickly in the last few years, and will continue to grow, and investors will gain more experience on how to navigate the CFIUS process. The US government is unlikely to change how CFIUS reviews foreign investment. </w:t>
      </w:r>
      <w:r w:rsidRPr="001407D3">
        <w:rPr>
          <w:rStyle w:val="StyleUnderline"/>
          <w:rFonts w:asciiTheme="minorHAnsi" w:hAnsiTheme="minorHAnsi"/>
          <w:highlight w:val="green"/>
        </w:rPr>
        <w:t xml:space="preserve">There may be </w:t>
      </w:r>
      <w:r w:rsidRPr="00B31A2D">
        <w:rPr>
          <w:rFonts w:asciiTheme="minorHAnsi" w:hAnsiTheme="minorHAnsi"/>
          <w:sz w:val="12"/>
        </w:rPr>
        <w:t xml:space="preserve">some </w:t>
      </w:r>
      <w:r w:rsidRPr="001407D3">
        <w:rPr>
          <w:rStyle w:val="StyleUnderline"/>
          <w:rFonts w:asciiTheme="minorHAnsi" w:hAnsiTheme="minorHAnsi"/>
          <w:highlight w:val="green"/>
        </w:rPr>
        <w:t>room for increased transparency</w:t>
      </w:r>
      <w:r w:rsidRPr="00B31A2D">
        <w:rPr>
          <w:rFonts w:asciiTheme="minorHAnsi" w:hAnsiTheme="minorHAnsi"/>
          <w:sz w:val="12"/>
        </w:rPr>
        <w:t xml:space="preserve">, </w:t>
      </w:r>
      <w:r w:rsidRPr="001407D3">
        <w:rPr>
          <w:rStyle w:val="StyleUnderline"/>
          <w:rFonts w:asciiTheme="minorHAnsi" w:hAnsiTheme="minorHAnsi"/>
          <w:highlight w:val="green"/>
        </w:rPr>
        <w:t>such as releasing unclassified documents in cases of denial</w:t>
      </w:r>
      <w:r w:rsidRPr="00B31A2D">
        <w:rPr>
          <w:rStyle w:val="StyleUnderline"/>
          <w:rFonts w:asciiTheme="minorHAnsi" w:hAnsiTheme="minorHAnsi"/>
        </w:rPr>
        <w:t xml:space="preserve"> of investment</w:t>
      </w:r>
      <w:r w:rsidRPr="00B31A2D">
        <w:rPr>
          <w:rFonts w:asciiTheme="minorHAnsi" w:hAnsiTheme="minorHAnsi"/>
          <w:sz w:val="12"/>
        </w:rPr>
        <w:t xml:space="preserve">. But the United States may compensate in other areas, for example, adding affirmative language in the BIT that Chinese firms will be permitted to invest in federally funded infrastructure projects, including those administered by the states. Also, a “ratchet” provision could be added to prevent US states from passing further legislation restricting Chinese investment, thus reassuring China that US states can’t try to block Chinese investments by implementing new laws. So </w:t>
      </w:r>
      <w:r w:rsidRPr="001407D3">
        <w:rPr>
          <w:rStyle w:val="StyleUnderline"/>
          <w:rFonts w:asciiTheme="minorHAnsi" w:hAnsiTheme="minorHAnsi"/>
          <w:highlight w:val="green"/>
        </w:rPr>
        <w:t>China may not get the changes they want to CFIUS</w:t>
      </w:r>
      <w:r w:rsidRPr="00B31A2D">
        <w:rPr>
          <w:rFonts w:asciiTheme="minorHAnsi" w:hAnsiTheme="minorHAnsi"/>
          <w:sz w:val="12"/>
        </w:rPr>
        <w:t xml:space="preserve">, </w:t>
      </w:r>
      <w:r w:rsidRPr="001407D3">
        <w:rPr>
          <w:rStyle w:val="StyleUnderline"/>
          <w:rFonts w:asciiTheme="minorHAnsi" w:hAnsiTheme="minorHAnsi"/>
          <w:highlight w:val="green"/>
        </w:rPr>
        <w:t>but they might be satisfied by other actions taken by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1407D3">
        <w:rPr>
          <w:rStyle w:val="StyleUnderline"/>
          <w:rFonts w:asciiTheme="minorHAnsi" w:hAnsiTheme="minorHAnsi"/>
          <w:highlight w:val="green"/>
        </w:rPr>
        <w:t>.</w:t>
      </w:r>
    </w:p>
    <w:p w14:paraId="63CEDD91" w14:textId="77777777" w:rsidR="00916BD7" w:rsidRPr="00B31A2D" w:rsidRDefault="00916BD7" w:rsidP="00151BA9">
      <w:pPr>
        <w:rPr>
          <w:rFonts w:asciiTheme="minorHAnsi" w:hAnsiTheme="minorHAnsi"/>
        </w:rPr>
      </w:pPr>
    </w:p>
    <w:p w14:paraId="1216E4DC" w14:textId="77777777" w:rsidR="00151BA9" w:rsidRPr="00B31A2D" w:rsidRDefault="00151BA9" w:rsidP="00B55AD5">
      <w:pPr>
        <w:rPr>
          <w:rFonts w:asciiTheme="minorHAnsi" w:hAnsiTheme="minorHAnsi"/>
        </w:rPr>
      </w:pPr>
    </w:p>
    <w:p w14:paraId="135695F4" w14:textId="77777777" w:rsidR="00151BA9" w:rsidRPr="00B31A2D" w:rsidRDefault="00151BA9" w:rsidP="00B55AD5">
      <w:pPr>
        <w:rPr>
          <w:rFonts w:asciiTheme="minorHAnsi" w:hAnsiTheme="minorHAnsi"/>
        </w:rPr>
      </w:pPr>
    </w:p>
    <w:p w14:paraId="7BC376CC" w14:textId="77777777" w:rsidR="00151BA9" w:rsidRPr="00B31A2D" w:rsidRDefault="00151BA9" w:rsidP="00B55AD5">
      <w:pPr>
        <w:rPr>
          <w:rFonts w:asciiTheme="minorHAnsi" w:hAnsiTheme="minorHAnsi"/>
        </w:rPr>
      </w:pPr>
    </w:p>
    <w:p w14:paraId="14B1630D" w14:textId="77777777" w:rsidR="00151BA9" w:rsidRPr="00B31A2D" w:rsidRDefault="00151BA9" w:rsidP="00B55AD5">
      <w:pPr>
        <w:rPr>
          <w:rFonts w:asciiTheme="minorHAnsi" w:hAnsiTheme="minorHAnsi"/>
        </w:rPr>
      </w:pPr>
    </w:p>
    <w:sectPr w:rsidR="00151BA9" w:rsidRPr="00B31A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4F007C1B"/>
    <w:multiLevelType w:val="hybridMultilevel"/>
    <w:tmpl w:val="1EDC2282"/>
    <w:lvl w:ilvl="0" w:tplc="C1F422C4">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249103B"/>
    <w:multiLevelType w:val="hybridMultilevel"/>
    <w:tmpl w:val="27C86F4C"/>
    <w:lvl w:ilvl="0" w:tplc="F1D03BF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77526E"/>
    <w:multiLevelType w:val="hybridMultilevel"/>
    <w:tmpl w:val="F680540E"/>
    <w:lvl w:ilvl="0" w:tplc="73006026">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nsid w:val="757E2564"/>
    <w:multiLevelType w:val="hybridMultilevel"/>
    <w:tmpl w:val="795A065A"/>
    <w:lvl w:ilvl="0" w:tplc="631A462C">
      <w:start w:val="5"/>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doNotDisplayPageBoundaries/>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C34227"/>
    <w:rsid w:val="000139A3"/>
    <w:rsid w:val="000573F9"/>
    <w:rsid w:val="000A0124"/>
    <w:rsid w:val="000A6FDD"/>
    <w:rsid w:val="000D0DA8"/>
    <w:rsid w:val="00100833"/>
    <w:rsid w:val="00104529"/>
    <w:rsid w:val="00105942"/>
    <w:rsid w:val="00107396"/>
    <w:rsid w:val="001407D3"/>
    <w:rsid w:val="00144A4C"/>
    <w:rsid w:val="00151BA9"/>
    <w:rsid w:val="00166917"/>
    <w:rsid w:val="00176AB0"/>
    <w:rsid w:val="00177B7D"/>
    <w:rsid w:val="0018322D"/>
    <w:rsid w:val="001B5776"/>
    <w:rsid w:val="001E3C0D"/>
    <w:rsid w:val="001E527A"/>
    <w:rsid w:val="001F72F4"/>
    <w:rsid w:val="001F78CE"/>
    <w:rsid w:val="00251FC7"/>
    <w:rsid w:val="002855A7"/>
    <w:rsid w:val="002B146A"/>
    <w:rsid w:val="002B5E17"/>
    <w:rsid w:val="002D095B"/>
    <w:rsid w:val="002F1A87"/>
    <w:rsid w:val="00315690"/>
    <w:rsid w:val="00316B75"/>
    <w:rsid w:val="00325646"/>
    <w:rsid w:val="003336AA"/>
    <w:rsid w:val="003460F2"/>
    <w:rsid w:val="0038158C"/>
    <w:rsid w:val="003902BA"/>
    <w:rsid w:val="003A09E2"/>
    <w:rsid w:val="00407037"/>
    <w:rsid w:val="0042479E"/>
    <w:rsid w:val="004605D6"/>
    <w:rsid w:val="004A579D"/>
    <w:rsid w:val="004A717B"/>
    <w:rsid w:val="004C60E8"/>
    <w:rsid w:val="004E3579"/>
    <w:rsid w:val="004E728B"/>
    <w:rsid w:val="004F39E0"/>
    <w:rsid w:val="00513F43"/>
    <w:rsid w:val="00537BD5"/>
    <w:rsid w:val="00550A02"/>
    <w:rsid w:val="00570AE2"/>
    <w:rsid w:val="0057268A"/>
    <w:rsid w:val="005D2912"/>
    <w:rsid w:val="005E66D4"/>
    <w:rsid w:val="006065BD"/>
    <w:rsid w:val="0060777D"/>
    <w:rsid w:val="00645FA9"/>
    <w:rsid w:val="00647866"/>
    <w:rsid w:val="00665003"/>
    <w:rsid w:val="006824A5"/>
    <w:rsid w:val="006A2AD0"/>
    <w:rsid w:val="006B1FCB"/>
    <w:rsid w:val="006C2375"/>
    <w:rsid w:val="006D4ECC"/>
    <w:rsid w:val="00722258"/>
    <w:rsid w:val="007243E5"/>
    <w:rsid w:val="00766EA0"/>
    <w:rsid w:val="007A2226"/>
    <w:rsid w:val="007E5D5C"/>
    <w:rsid w:val="007E6EB4"/>
    <w:rsid w:val="007F5B66"/>
    <w:rsid w:val="00823A1C"/>
    <w:rsid w:val="00831CE4"/>
    <w:rsid w:val="00843F2E"/>
    <w:rsid w:val="00845B9D"/>
    <w:rsid w:val="00856B1B"/>
    <w:rsid w:val="00860984"/>
    <w:rsid w:val="008B3ECB"/>
    <w:rsid w:val="008B4E85"/>
    <w:rsid w:val="008C1B2E"/>
    <w:rsid w:val="008F1EB4"/>
    <w:rsid w:val="0091627E"/>
    <w:rsid w:val="00916BD7"/>
    <w:rsid w:val="0097032B"/>
    <w:rsid w:val="00995288"/>
    <w:rsid w:val="009D2EAD"/>
    <w:rsid w:val="009D54B2"/>
    <w:rsid w:val="009E1922"/>
    <w:rsid w:val="009F7ED2"/>
    <w:rsid w:val="00A362F3"/>
    <w:rsid w:val="00A8560F"/>
    <w:rsid w:val="00A93661"/>
    <w:rsid w:val="00A95652"/>
    <w:rsid w:val="00AC0AB8"/>
    <w:rsid w:val="00B25474"/>
    <w:rsid w:val="00B31A2D"/>
    <w:rsid w:val="00B33C6D"/>
    <w:rsid w:val="00B4508F"/>
    <w:rsid w:val="00B5118A"/>
    <w:rsid w:val="00B548AF"/>
    <w:rsid w:val="00B55AD5"/>
    <w:rsid w:val="00B8057C"/>
    <w:rsid w:val="00BD6238"/>
    <w:rsid w:val="00BF593B"/>
    <w:rsid w:val="00BF631C"/>
    <w:rsid w:val="00BF773A"/>
    <w:rsid w:val="00BF7E81"/>
    <w:rsid w:val="00C13773"/>
    <w:rsid w:val="00C17CC8"/>
    <w:rsid w:val="00C34227"/>
    <w:rsid w:val="00C71DBA"/>
    <w:rsid w:val="00C833E8"/>
    <w:rsid w:val="00C83417"/>
    <w:rsid w:val="00C9604F"/>
    <w:rsid w:val="00CA19AA"/>
    <w:rsid w:val="00CC5298"/>
    <w:rsid w:val="00CD736E"/>
    <w:rsid w:val="00CD798D"/>
    <w:rsid w:val="00CE161E"/>
    <w:rsid w:val="00CF59A8"/>
    <w:rsid w:val="00D20120"/>
    <w:rsid w:val="00D325A9"/>
    <w:rsid w:val="00D36A8A"/>
    <w:rsid w:val="00D56C5B"/>
    <w:rsid w:val="00D61409"/>
    <w:rsid w:val="00D61516"/>
    <w:rsid w:val="00D6691E"/>
    <w:rsid w:val="00D71170"/>
    <w:rsid w:val="00DA1C92"/>
    <w:rsid w:val="00DA25D4"/>
    <w:rsid w:val="00DA6538"/>
    <w:rsid w:val="00E15E75"/>
    <w:rsid w:val="00E46D13"/>
    <w:rsid w:val="00E5262C"/>
    <w:rsid w:val="00E5378D"/>
    <w:rsid w:val="00E60CE9"/>
    <w:rsid w:val="00EC7DC4"/>
    <w:rsid w:val="00ED30CF"/>
    <w:rsid w:val="00F00C06"/>
    <w:rsid w:val="00F147A1"/>
    <w:rsid w:val="00F176EF"/>
    <w:rsid w:val="00F3110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17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uiPriority="6"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C34227"/>
    <w:rPr>
      <w:rFonts w:ascii="Calibri" w:hAnsi="Calibri"/>
    </w:rPr>
  </w:style>
  <w:style w:type="paragraph" w:styleId="Heading1">
    <w:name w:val="heading 1"/>
    <w:aliases w:val="Pocket"/>
    <w:basedOn w:val="Normal"/>
    <w:next w:val="Normal"/>
    <w:link w:val="Heading1Char"/>
    <w:qFormat/>
    <w:rsid w:val="00C342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42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unhideWhenUsed/>
    <w:qFormat/>
    <w:rsid w:val="00C342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C342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342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4227"/>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C3422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qFormat/>
    <w:rsid w:val="00C34227"/>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C34227"/>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5"/>
    <w:qFormat/>
    <w:rsid w:val="00C34227"/>
    <w:rPr>
      <w:b/>
      <w:bCs/>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C34227"/>
    <w:rPr>
      <w:b w:val="0"/>
      <w:sz w:val="22"/>
      <w:u w:val="single"/>
    </w:rPr>
  </w:style>
  <w:style w:type="character" w:styleId="Hyperlink">
    <w:name w:val="Hyperlink"/>
    <w:aliases w:val="heading 1 (block title),Important,Read,Internet Link,Card Text,Analytic Text,Internet link"/>
    <w:basedOn w:val="DefaultParagraphFont"/>
    <w:uiPriority w:val="99"/>
    <w:unhideWhenUsed/>
    <w:rsid w:val="00C34227"/>
    <w:rPr>
      <w:color w:val="auto"/>
      <w:u w:val="none"/>
    </w:rPr>
  </w:style>
  <w:style w:type="character" w:styleId="FollowedHyperlink">
    <w:name w:val="FollowedHyperlink"/>
    <w:basedOn w:val="DefaultParagraphFont"/>
    <w:uiPriority w:val="99"/>
    <w:semiHidden/>
    <w:unhideWhenUsed/>
    <w:rsid w:val="00C34227"/>
    <w:rPr>
      <w:color w:val="auto"/>
      <w:u w:val="none"/>
    </w:rPr>
  </w:style>
  <w:style w:type="paragraph" w:styleId="ListParagraph">
    <w:name w:val="List Paragraph"/>
    <w:basedOn w:val="Normal"/>
    <w:uiPriority w:val="99"/>
    <w:unhideWhenUsed/>
    <w:qFormat/>
    <w:rsid w:val="00E60CE9"/>
    <w:pPr>
      <w:ind w:left="720"/>
      <w:contextualSpacing/>
    </w:pPr>
  </w:style>
  <w:style w:type="character" w:customStyle="1" w:styleId="BoldUnderline">
    <w:name w:val="Bold Underline"/>
    <w:uiPriority w:val="1"/>
    <w:qFormat/>
    <w:rsid w:val="00513F43"/>
    <w:rPr>
      <w:rFonts w:ascii="Arial" w:hAnsi="Arial"/>
      <w:b/>
      <w:sz w:val="20"/>
      <w:u w:val="single"/>
    </w:rPr>
  </w:style>
  <w:style w:type="paragraph" w:customStyle="1" w:styleId="Tag2">
    <w:name w:val="Tag2"/>
    <w:basedOn w:val="Normal"/>
    <w:qFormat/>
    <w:rsid w:val="00513F43"/>
    <w:pPr>
      <w:spacing w:after="0" w:line="240" w:lineRule="auto"/>
    </w:pPr>
    <w:rPr>
      <w:rFonts w:ascii="Arial" w:eastAsia="Calibri" w:hAnsi="Arial" w:cs="Arial"/>
      <w:b/>
      <w:sz w:val="24"/>
    </w:rPr>
  </w:style>
  <w:style w:type="paragraph" w:customStyle="1" w:styleId="textbold">
    <w:name w:val="text bold"/>
    <w:basedOn w:val="Normal"/>
    <w:link w:val="Emphasis"/>
    <w:uiPriority w:val="7"/>
    <w:qFormat/>
    <w:rsid w:val="00513F43"/>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paragraph" w:customStyle="1" w:styleId="Analytic">
    <w:name w:val="Analytic"/>
    <w:basedOn w:val="Normal"/>
    <w:link w:val="AnalyticChar"/>
    <w:qFormat/>
    <w:rsid w:val="00513F43"/>
    <w:pPr>
      <w:spacing w:after="0" w:line="240" w:lineRule="auto"/>
    </w:pPr>
    <w:rPr>
      <w:rFonts w:ascii="Arial" w:eastAsia="Calibri" w:hAnsi="Arial" w:cs="Times New Roman"/>
      <w:b/>
      <w:sz w:val="24"/>
      <w:szCs w:val="24"/>
    </w:rPr>
  </w:style>
  <w:style w:type="character" w:customStyle="1" w:styleId="AnalyticChar">
    <w:name w:val="Analytic Char"/>
    <w:link w:val="Analytic"/>
    <w:rsid w:val="00513F43"/>
    <w:rPr>
      <w:rFonts w:ascii="Arial" w:eastAsia="Calibri" w:hAnsi="Arial" w:cs="Times New Roman"/>
      <w:b/>
      <w:sz w:val="24"/>
      <w:szCs w:val="24"/>
    </w:rPr>
  </w:style>
  <w:style w:type="character" w:customStyle="1" w:styleId="BoldUnderline0">
    <w:name w:val="BoldUnderline"/>
    <w:uiPriority w:val="1"/>
    <w:qFormat/>
    <w:rsid w:val="00856B1B"/>
    <w:rPr>
      <w:rFonts w:ascii="Arial" w:hAnsi="Arial"/>
      <w:b/>
      <w:sz w:val="20"/>
      <w:u w:val="single"/>
    </w:rPr>
  </w:style>
  <w:style w:type="character" w:customStyle="1" w:styleId="TitleChar">
    <w:name w:val="Title Char"/>
    <w:aliases w:val="Cites and Cards Char,UNDERLINE Char,Bold Underlined Char"/>
    <w:basedOn w:val="DefaultParagraphFont"/>
    <w:link w:val="Title"/>
    <w:uiPriority w:val="6"/>
    <w:qFormat/>
    <w:rsid w:val="001407D3"/>
    <w:rPr>
      <w:bCs/>
      <w:sz w:val="20"/>
      <w:u w:val="single"/>
    </w:rPr>
  </w:style>
  <w:style w:type="paragraph" w:styleId="Title">
    <w:name w:val="Title"/>
    <w:aliases w:val="Cites and Cards,UNDERLINE,Bold Underlined"/>
    <w:basedOn w:val="Normal"/>
    <w:next w:val="Normal"/>
    <w:link w:val="TitleChar"/>
    <w:uiPriority w:val="6"/>
    <w:qFormat/>
    <w:rsid w:val="001407D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99"/>
    <w:semiHidden/>
    <w:rsid w:val="001407D3"/>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B548A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548AF"/>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uiPriority="6"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C34227"/>
    <w:rPr>
      <w:rFonts w:ascii="Calibri" w:hAnsi="Calibri"/>
    </w:rPr>
  </w:style>
  <w:style w:type="paragraph" w:styleId="Heading1">
    <w:name w:val="heading 1"/>
    <w:aliases w:val="Pocket"/>
    <w:basedOn w:val="Normal"/>
    <w:next w:val="Normal"/>
    <w:link w:val="Heading1Char"/>
    <w:qFormat/>
    <w:rsid w:val="00C342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42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unhideWhenUsed/>
    <w:qFormat/>
    <w:rsid w:val="00C342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C3422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3422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34227"/>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C3422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qFormat/>
    <w:rsid w:val="00C34227"/>
    <w:rPr>
      <w:rFonts w:ascii="Calibri" w:eastAsiaTheme="majorEastAsia" w:hAnsi="Calibri" w:cstheme="majorBidi"/>
      <w:b/>
      <w:iCs/>
      <w:sz w:val="26"/>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smal,B"/>
    <w:basedOn w:val="DefaultParagraphFont"/>
    <w:link w:val="textbold"/>
    <w:uiPriority w:val="7"/>
    <w:qFormat/>
    <w:rsid w:val="00C34227"/>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5"/>
    <w:qFormat/>
    <w:rsid w:val="00C34227"/>
    <w:rPr>
      <w:b/>
      <w:bCs/>
      <w:sz w:val="26"/>
      <w:u w:val="none"/>
    </w:rPr>
  </w:style>
  <w:style w:type="character" w:customStyle="1" w:styleId="StyleUnderline">
    <w:name w:val="Style Underline"/>
    <w:aliases w:val="Underline,Style Bold Underline,Intense Emphasis1,apple-style-span + 6 pt,Kern at 16 pt,Intense Emphasis11,Intense Emphasis2,HHeading 3 + 12 pt,Cards + Font: 12 pt Char,Citation Char Char Char,ci,Style,Intense Emphasis112,Bo,Bold,c,9.5 pt"/>
    <w:basedOn w:val="DefaultParagraphFont"/>
    <w:uiPriority w:val="6"/>
    <w:qFormat/>
    <w:rsid w:val="00C34227"/>
    <w:rPr>
      <w:b w:val="0"/>
      <w:sz w:val="22"/>
      <w:u w:val="single"/>
    </w:rPr>
  </w:style>
  <w:style w:type="character" w:styleId="Hyperlink">
    <w:name w:val="Hyperlink"/>
    <w:aliases w:val="heading 1 (block title),Important,Read,Internet Link,Card Text,Analytic Text,Internet link"/>
    <w:basedOn w:val="DefaultParagraphFont"/>
    <w:uiPriority w:val="99"/>
    <w:unhideWhenUsed/>
    <w:rsid w:val="00C34227"/>
    <w:rPr>
      <w:color w:val="auto"/>
      <w:u w:val="none"/>
    </w:rPr>
  </w:style>
  <w:style w:type="character" w:styleId="FollowedHyperlink">
    <w:name w:val="FollowedHyperlink"/>
    <w:basedOn w:val="DefaultParagraphFont"/>
    <w:uiPriority w:val="99"/>
    <w:semiHidden/>
    <w:unhideWhenUsed/>
    <w:rsid w:val="00C34227"/>
    <w:rPr>
      <w:color w:val="auto"/>
      <w:u w:val="none"/>
    </w:rPr>
  </w:style>
  <w:style w:type="paragraph" w:styleId="ListParagraph">
    <w:name w:val="List Paragraph"/>
    <w:basedOn w:val="Normal"/>
    <w:uiPriority w:val="99"/>
    <w:unhideWhenUsed/>
    <w:qFormat/>
    <w:rsid w:val="00E60CE9"/>
    <w:pPr>
      <w:ind w:left="720"/>
      <w:contextualSpacing/>
    </w:pPr>
  </w:style>
  <w:style w:type="character" w:customStyle="1" w:styleId="BoldUnderline">
    <w:name w:val="Bold Underline"/>
    <w:uiPriority w:val="1"/>
    <w:qFormat/>
    <w:rsid w:val="00513F43"/>
    <w:rPr>
      <w:rFonts w:ascii="Arial" w:hAnsi="Arial"/>
      <w:b/>
      <w:sz w:val="20"/>
      <w:u w:val="single"/>
    </w:rPr>
  </w:style>
  <w:style w:type="paragraph" w:customStyle="1" w:styleId="Tag2">
    <w:name w:val="Tag2"/>
    <w:basedOn w:val="Normal"/>
    <w:qFormat/>
    <w:rsid w:val="00513F43"/>
    <w:pPr>
      <w:spacing w:after="0" w:line="240" w:lineRule="auto"/>
    </w:pPr>
    <w:rPr>
      <w:rFonts w:ascii="Arial" w:eastAsia="Calibri" w:hAnsi="Arial" w:cs="Arial"/>
      <w:b/>
      <w:sz w:val="24"/>
    </w:rPr>
  </w:style>
  <w:style w:type="paragraph" w:customStyle="1" w:styleId="textbold">
    <w:name w:val="text bold"/>
    <w:basedOn w:val="Normal"/>
    <w:link w:val="Emphasis"/>
    <w:uiPriority w:val="7"/>
    <w:qFormat/>
    <w:rsid w:val="00513F43"/>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 w:type="paragraph" w:customStyle="1" w:styleId="Analytic">
    <w:name w:val="Analytic"/>
    <w:basedOn w:val="Normal"/>
    <w:link w:val="AnalyticChar"/>
    <w:qFormat/>
    <w:rsid w:val="00513F43"/>
    <w:pPr>
      <w:spacing w:after="0" w:line="240" w:lineRule="auto"/>
    </w:pPr>
    <w:rPr>
      <w:rFonts w:ascii="Arial" w:eastAsia="Calibri" w:hAnsi="Arial" w:cs="Times New Roman"/>
      <w:b/>
      <w:sz w:val="24"/>
      <w:szCs w:val="24"/>
    </w:rPr>
  </w:style>
  <w:style w:type="character" w:customStyle="1" w:styleId="AnalyticChar">
    <w:name w:val="Analytic Char"/>
    <w:link w:val="Analytic"/>
    <w:rsid w:val="00513F43"/>
    <w:rPr>
      <w:rFonts w:ascii="Arial" w:eastAsia="Calibri" w:hAnsi="Arial" w:cs="Times New Roman"/>
      <w:b/>
      <w:sz w:val="24"/>
      <w:szCs w:val="24"/>
    </w:rPr>
  </w:style>
  <w:style w:type="character" w:customStyle="1" w:styleId="BoldUnderline0">
    <w:name w:val="BoldUnderline"/>
    <w:uiPriority w:val="1"/>
    <w:qFormat/>
    <w:rsid w:val="00856B1B"/>
    <w:rPr>
      <w:rFonts w:ascii="Arial" w:hAnsi="Arial"/>
      <w:b/>
      <w:sz w:val="20"/>
      <w:u w:val="single"/>
    </w:rPr>
  </w:style>
  <w:style w:type="character" w:customStyle="1" w:styleId="TitleChar">
    <w:name w:val="Title Char"/>
    <w:aliases w:val="Cites and Cards Char,UNDERLINE Char,Bold Underlined Char"/>
    <w:basedOn w:val="DefaultParagraphFont"/>
    <w:link w:val="Title"/>
    <w:uiPriority w:val="6"/>
    <w:qFormat/>
    <w:rsid w:val="001407D3"/>
    <w:rPr>
      <w:bCs/>
      <w:sz w:val="20"/>
      <w:u w:val="single"/>
    </w:rPr>
  </w:style>
  <w:style w:type="paragraph" w:styleId="Title">
    <w:name w:val="Title"/>
    <w:aliases w:val="Cites and Cards,UNDERLINE,Bold Underlined"/>
    <w:basedOn w:val="Normal"/>
    <w:next w:val="Normal"/>
    <w:link w:val="TitleChar"/>
    <w:uiPriority w:val="6"/>
    <w:qFormat/>
    <w:rsid w:val="001407D3"/>
    <w:pPr>
      <w:pBdr>
        <w:bottom w:val="single" w:sz="8" w:space="4" w:color="4F81BD"/>
      </w:pBdr>
      <w:spacing w:after="300"/>
      <w:contextualSpacing/>
    </w:pPr>
    <w:rPr>
      <w:rFonts w:asciiTheme="minorHAnsi" w:hAnsiTheme="minorHAnsi"/>
      <w:bCs/>
      <w:sz w:val="20"/>
      <w:u w:val="single"/>
    </w:rPr>
  </w:style>
  <w:style w:type="character" w:customStyle="1" w:styleId="TitleChar1">
    <w:name w:val="Title Char1"/>
    <w:basedOn w:val="DefaultParagraphFont"/>
    <w:uiPriority w:val="99"/>
    <w:semiHidden/>
    <w:rsid w:val="001407D3"/>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B548A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548AF"/>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state.gov/e/eb/ifd/bit/117402.htm" TargetMode="External"/><Relationship Id="rId8" Type="http://schemas.openxmlformats.org/officeDocument/2006/relationships/hyperlink" Target="http://investmentpolicyhub.unctad.org/IIA/CountryBits/42" TargetMode="External"/><Relationship Id="rId9" Type="http://schemas.openxmlformats.org/officeDocument/2006/relationships/hyperlink" Target="http://www.huntingtonnews.net/14446" TargetMode="External"/><Relationship Id="rId10" Type="http://schemas.openxmlformats.org/officeDocument/2006/relationships/hyperlink" Target="https://saylordotorg.github.io/text_sociology-understanding-and-changing-the-social-world-comprehensive-edition/s12-02-the-impact-of-global-povert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42913-E7C3-5540-A7CE-C6838A0A6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\Users\Will\AppData\Roaming\Microsoft\Templates\Debate.dotm</Template>
  <TotalTime>409</TotalTime>
  <Pages>16</Pages>
  <Words>29357</Words>
  <Characters>167338</Characters>
  <Application>Microsoft Macintosh Word</Application>
  <DocSecurity>0</DocSecurity>
  <Lines>1394</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5.1.1</cp:keywords>
  <dc:description/>
  <cp:lastModifiedBy>Bill Batterman</cp:lastModifiedBy>
  <cp:revision>18</cp:revision>
  <dcterms:created xsi:type="dcterms:W3CDTF">2016-06-18T22:20:00Z</dcterms:created>
  <dcterms:modified xsi:type="dcterms:W3CDTF">2016-06-20T00:48:00Z</dcterms:modified>
</cp:coreProperties>
</file>